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exact" w:line="408" w:before="0" w:after="0"/>
        <w:ind w:left="120" w:hanging="0"/>
        <w:jc w:val="center"/>
        <w:rPr/>
      </w:pPr>
      <w:bookmarkStart w:id="0" w:name="block-59436751"/>
      <w:bookmarkEnd w:id="0"/>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r>
        <w:rPr>
          <w:rFonts w:ascii="Times New Roman" w:hAnsi="Times New Roman"/>
          <w:b/>
          <w:i w:val="false"/>
          <w:color w:val="000000"/>
          <w:sz w:val="28"/>
        </w:rPr>
        <w:t>‌</w:t>
      </w:r>
      <w:bookmarkStart w:id="1" w:name="c9c270cb-8db4-4b8a-a6c7-a5bbc00b9a2a"/>
      <w:r>
        <w:rPr>
          <w:rFonts w:ascii="Times New Roman" w:hAnsi="Times New Roman"/>
          <w:b/>
          <w:i w:val="false"/>
          <w:color w:val="000000"/>
          <w:sz w:val="28"/>
        </w:rPr>
        <w:t>Министерство образования и науки Алтайского края</w:t>
      </w:r>
      <w:bookmarkEnd w:id="1"/>
      <w:r>
        <w:rPr>
          <w:rFonts w:ascii="Times New Roman" w:hAnsi="Times New Roman"/>
          <w:b/>
          <w:i w:val="false"/>
          <w:color w:val="000000"/>
          <w:sz w:val="28"/>
        </w:rPr>
        <w:t xml:space="preserve">‌‌ </w:t>
      </w:r>
    </w:p>
    <w:p>
      <w:pPr>
        <w:pStyle w:val="Normal"/>
        <w:spacing w:lineRule="exact" w:line="408" w:before="0" w:after="0"/>
        <w:ind w:left="120" w:hanging="0"/>
        <w:jc w:val="center"/>
        <w:rPr/>
      </w:pPr>
      <w:r>
        <w:rPr>
          <w:rFonts w:ascii="Times New Roman" w:hAnsi="Times New Roman"/>
          <w:b/>
          <w:i w:val="false"/>
          <w:color w:val="000000"/>
          <w:sz w:val="28"/>
        </w:rPr>
        <w:t>‌</w:t>
      </w:r>
      <w:bookmarkStart w:id="2" w:name="2ef03dff-ffc2-48f0-b077-ed4025dcdffe"/>
      <w:r>
        <w:rPr>
          <w:rFonts w:ascii="Times New Roman" w:hAnsi="Times New Roman"/>
          <w:b/>
          <w:i w:val="false"/>
          <w:color w:val="000000"/>
          <w:sz w:val="28"/>
        </w:rPr>
        <w:t>Комитет администрации Первомайского района по образованию</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pStyle w:val="Normal"/>
        <w:spacing w:lineRule="exact" w:line="408" w:before="0" w:after="0"/>
        <w:ind w:left="120" w:hanging="0"/>
        <w:jc w:val="center"/>
        <w:rPr/>
      </w:pPr>
      <w:r>
        <w:rPr>
          <w:rFonts w:ascii="Times New Roman" w:hAnsi="Times New Roman"/>
          <w:b/>
          <w:i w:val="false"/>
          <w:color w:val="000000"/>
          <w:sz w:val="28"/>
        </w:rPr>
        <w:t>МБОУ "Повалихинская СОШ"</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3238" w:type="dxa"/>
        <w:jc w:val="left"/>
        <w:tblInd w:w="6068" w:type="dxa"/>
        <w:tblLayout w:type="fixed"/>
        <w:tblCellMar>
          <w:top w:w="0" w:type="dxa"/>
          <w:left w:w="108" w:type="dxa"/>
          <w:bottom w:w="0" w:type="dxa"/>
          <w:right w:w="108" w:type="dxa"/>
        </w:tblCellMar>
        <w:tblLook w:val="04a0" w:noHBand="0" w:noVBand="1" w:firstColumn="1" w:lastRow="0" w:lastColumn="0" w:firstRow="1"/>
      </w:tblPr>
      <w:tblGrid>
        <w:gridCol w:w="3238"/>
      </w:tblGrid>
      <w:tr>
        <w:trPr/>
        <w:tc>
          <w:tcPr>
            <w:tcW w:w="3238"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 школы</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А.В.Гаврилов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 xml:space="preserve">50  </w:t>
            </w:r>
            <w:r>
              <w:rPr>
                <w:rFonts w:eastAsia="Times New Roman" w:ascii="Times New Roman" w:hAnsi="Times New Roman"/>
                <w:color w:val="000000"/>
                <w:sz w:val="24"/>
                <w:szCs w:val="24"/>
                <w:lang w:val="ru-RU"/>
              </w:rPr>
              <w:t>от «</w:t>
            </w:r>
            <w:r>
              <w:rPr>
                <w:rFonts w:eastAsia="Times New Roman" w:ascii="Times New Roman" w:hAnsi="Times New Roman"/>
                <w:color w:val="000000"/>
                <w:sz w:val="24"/>
                <w:szCs w:val="24"/>
                <w:lang w:val="ru-RU"/>
              </w:rPr>
              <w:t>27.08.2024</w:t>
            </w:r>
            <w:r>
              <w:rPr>
                <w:rFonts w:eastAsia="Times New Roman" w:ascii="Times New Roman" w:hAnsi="Times New Roman"/>
                <w:color w:val="000000"/>
                <w:sz w:val="24"/>
                <w:szCs w:val="24"/>
                <w:lang w:val="ru-RU"/>
              </w:rPr>
              <w:t xml:space="preserve">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val="false"/>
          <w:i w:val="false"/>
          <w:color w:val="000000"/>
          <w:sz w:val="28"/>
        </w:rPr>
        <w:t>(ID 835593)</w:t>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учебного предмета «Иностранный язык (английский)»</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2 – 4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right"/>
        <w:rPr/>
      </w:pPr>
      <w:r>
        <w:rPr/>
        <w:t xml:space="preserve">            </w:t>
      </w:r>
      <w:r>
        <w:rPr/>
        <w:t>Учитель:    Бутакова  И.И.</w:t>
      </w:r>
    </w:p>
    <w:p>
      <w:pPr>
        <w:pStyle w:val="Normal"/>
        <w:spacing w:before="0" w:after="0"/>
        <w:ind w:left="120" w:hanging="0"/>
        <w:jc w:val="right"/>
        <w:rPr/>
      </w:pPr>
      <w:r>
        <w:rPr/>
        <w:t>СазоновЮ.В.</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Fonts w:ascii="Times New Roman" w:hAnsi="Times New Roman"/>
          <w:b w:val="false"/>
          <w:i w:val="false"/>
          <w:color w:val="000000"/>
          <w:sz w:val="28"/>
        </w:rPr>
        <w:t>​</w:t>
      </w:r>
      <w:bookmarkStart w:id="3" w:name="cfd04707-3192-4f35-bb6e-9ccc64c40c05"/>
      <w:r>
        <w:rPr>
          <w:rFonts w:ascii="Times New Roman" w:hAnsi="Times New Roman"/>
          <w:b/>
          <w:i w:val="false"/>
          <w:color w:val="000000"/>
          <w:sz w:val="28"/>
        </w:rPr>
        <w:t>Повалиха</w:t>
      </w:r>
      <w:bookmarkEnd w:id="3"/>
      <w:r>
        <w:rPr>
          <w:rFonts w:ascii="Times New Roman" w:hAnsi="Times New Roman"/>
          <w:b/>
          <w:i w:val="false"/>
          <w:color w:val="000000"/>
          <w:sz w:val="28"/>
        </w:rPr>
        <w:t xml:space="preserve">‌ </w:t>
      </w:r>
      <w:bookmarkStart w:id="4" w:name="865fc295-6d74-46ac-8b2f-18f525410f3e"/>
      <w:r>
        <w:rPr>
          <w:rFonts w:ascii="Times New Roman" w:hAnsi="Times New Roman"/>
          <w:b/>
          <w:i w:val="false"/>
          <w:color w:val="000000"/>
          <w:sz w:val="28"/>
        </w:rPr>
        <w:t>202</w:t>
      </w:r>
      <w:bookmarkEnd w:id="4"/>
      <w:r>
        <w:rPr>
          <w:rFonts w:ascii="Times New Roman" w:hAnsi="Times New Roman"/>
          <w:b/>
          <w:i w:val="false"/>
          <w:color w:val="000000"/>
          <w:sz w:val="28"/>
        </w:rPr>
        <w:t>4</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left"/>
        <w:rPr/>
      </w:pPr>
      <w:r>
        <w:rPr/>
      </w:r>
      <w:bookmarkStart w:id="5" w:name="block-59436751"/>
      <w:bookmarkStart w:id="6" w:name="block-5943675"/>
      <w:bookmarkStart w:id="7" w:name="block-59436751"/>
      <w:bookmarkStart w:id="8" w:name="block-5943675"/>
      <w:bookmarkEnd w:id="7"/>
      <w:bookmarkEnd w:id="8"/>
    </w:p>
    <w:p>
      <w:pPr>
        <w:pStyle w:val="Normal"/>
        <w:spacing w:lineRule="exact" w:line="264" w:before="0" w:after="0"/>
        <w:ind w:left="120" w:hanging="0"/>
        <w:jc w:val="both"/>
        <w:rPr/>
      </w:pPr>
      <w:bookmarkStart w:id="9" w:name="block-5943675"/>
      <w:bookmarkStart w:id="10" w:name="block-59436811"/>
      <w:bookmarkEnd w:id="9"/>
      <w:bookmarkEnd w:id="10"/>
      <w:r>
        <w:rPr>
          <w:rFonts w:ascii="Times New Roman" w:hAnsi="Times New Roman"/>
          <w:b/>
          <w:i w:val="false"/>
          <w:color w:val="000000"/>
          <w:sz w:val="28"/>
        </w:rPr>
        <w:t>ПОЯСНИТЕЛЬНАЯ ЗАПИСКА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pPr>
        <w:pStyle w:val="Normal"/>
        <w:spacing w:lineRule="exact" w:line="264" w:before="0" w:after="0"/>
        <w:ind w:firstLine="600"/>
        <w:jc w:val="both"/>
        <w:rPr/>
      </w:pPr>
      <w:r>
        <w:rPr>
          <w:rFonts w:ascii="Times New Roman" w:hAnsi="Times New Roman"/>
          <w:b w:val="false"/>
          <w:i w:val="false"/>
          <w:color w:val="000000"/>
          <w:sz w:val="28"/>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pPr>
        <w:pStyle w:val="Normal"/>
        <w:spacing w:lineRule="exact" w:line="264" w:before="0" w:after="0"/>
        <w:ind w:firstLine="600"/>
        <w:jc w:val="both"/>
        <w:rPr/>
      </w:pPr>
      <w:r>
        <w:rPr>
          <w:rFonts w:ascii="Times New Roman" w:hAnsi="Times New Roman"/>
          <w:b w:val="false"/>
          <w:i w:val="false"/>
          <w:color w:val="000000"/>
          <w:sz w:val="28"/>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pPr>
        <w:pStyle w:val="Normal"/>
        <w:spacing w:lineRule="exact" w:line="264" w:before="0" w:after="0"/>
        <w:ind w:firstLine="600"/>
        <w:jc w:val="both"/>
        <w:rPr/>
      </w:pPr>
      <w:r>
        <w:rPr>
          <w:rFonts w:ascii="Times New Roman" w:hAnsi="Times New Roman"/>
          <w:b w:val="false"/>
          <w:i w:val="false"/>
          <w:color w:val="000000"/>
          <w:sz w:val="28"/>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pPr>
        <w:pStyle w:val="Normal"/>
        <w:spacing w:lineRule="exact" w:line="264" w:before="0" w:after="0"/>
        <w:ind w:firstLine="600"/>
        <w:jc w:val="both"/>
        <w:rPr/>
      </w:pPr>
      <w:r>
        <w:rPr>
          <w:rFonts w:ascii="Times New Roman" w:hAnsi="Times New Roman"/>
          <w:b w:val="false"/>
          <w:i w:val="false"/>
          <w:color w:val="000000"/>
          <w:sz w:val="28"/>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pPr>
        <w:pStyle w:val="Normal"/>
        <w:spacing w:lineRule="exact" w:line="264" w:before="0" w:after="0"/>
        <w:ind w:firstLine="600"/>
        <w:jc w:val="both"/>
        <w:rPr/>
      </w:pPr>
      <w:r>
        <w:rPr>
          <w:rFonts w:ascii="Times New Roman" w:hAnsi="Times New Roman"/>
          <w:b/>
          <w:i w:val="false"/>
          <w:color w:val="000000"/>
          <w:sz w:val="28"/>
        </w:rPr>
        <w:t>Образовательные цели</w:t>
      </w:r>
      <w:r>
        <w:rPr>
          <w:rFonts w:ascii="Times New Roman" w:hAnsi="Times New Roman"/>
          <w:b w:val="false"/>
          <w:i w:val="false"/>
          <w:color w:val="000000"/>
          <w:sz w:val="28"/>
        </w:rPr>
        <w:t xml:space="preserve"> программы по иностранному (английскому) языку на уровне начального общего образования включают:</w:t>
      </w:r>
    </w:p>
    <w:p>
      <w:pPr>
        <w:pStyle w:val="Normal"/>
        <w:numPr>
          <w:ilvl w:val="0"/>
          <w:numId w:val="1"/>
        </w:numPr>
        <w:spacing w:lineRule="exact" w:line="264" w:before="0" w:after="0"/>
        <w:jc w:val="both"/>
        <w:rPr/>
      </w:pPr>
      <w:r>
        <w:rPr>
          <w:rFonts w:ascii="Times New Roman" w:hAnsi="Times New Roman"/>
          <w:b w:val="false"/>
          <w:i w:val="false"/>
          <w:color w:val="000000"/>
          <w:sz w:val="28"/>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pPr>
        <w:pStyle w:val="Normal"/>
        <w:numPr>
          <w:ilvl w:val="0"/>
          <w:numId w:val="1"/>
        </w:numPr>
        <w:spacing w:lineRule="exact" w:line="264" w:before="0" w:after="0"/>
        <w:jc w:val="both"/>
        <w:rPr/>
      </w:pPr>
      <w:r>
        <w:rPr>
          <w:rFonts w:ascii="Times New Roman" w:hAnsi="Times New Roman"/>
          <w:b w:val="false"/>
          <w:i w:val="false"/>
          <w:color w:val="000000"/>
          <w:sz w:val="28"/>
        </w:rPr>
        <w:t>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w:t>
      </w:r>
    </w:p>
    <w:p>
      <w:pPr>
        <w:pStyle w:val="Normal"/>
        <w:numPr>
          <w:ilvl w:val="0"/>
          <w:numId w:val="1"/>
        </w:numPr>
        <w:spacing w:lineRule="exact" w:line="264" w:before="0" w:after="0"/>
        <w:jc w:val="both"/>
        <w:rPr/>
      </w:pPr>
      <w:r>
        <w:rPr>
          <w:rFonts w:ascii="Times New Roman" w:hAnsi="Times New Roman"/>
          <w:b w:val="false"/>
          <w:i w:val="false"/>
          <w:color w:val="000000"/>
          <w:sz w:val="28"/>
        </w:rPr>
        <w:t>освоение знаний о языковых явлениях изучаемого иностранного языка, о разных способах выражения мысли на родном и иностранном языках;</w:t>
      </w:r>
    </w:p>
    <w:p>
      <w:pPr>
        <w:pStyle w:val="Normal"/>
        <w:numPr>
          <w:ilvl w:val="0"/>
          <w:numId w:val="1"/>
        </w:numPr>
        <w:spacing w:lineRule="exact" w:line="264" w:before="0" w:after="0"/>
        <w:jc w:val="both"/>
        <w:rPr/>
      </w:pPr>
      <w:r>
        <w:rPr>
          <w:rFonts w:ascii="Times New Roman" w:hAnsi="Times New Roman"/>
          <w:b w:val="false"/>
          <w:i w:val="false"/>
          <w:color w:val="000000"/>
          <w:sz w:val="28"/>
        </w:rPr>
        <w:t>использование для решения учебных задач интеллектуальных операций (сравнение, анализ, обобщение);</w:t>
      </w:r>
    </w:p>
    <w:p>
      <w:pPr>
        <w:pStyle w:val="Normal"/>
        <w:numPr>
          <w:ilvl w:val="0"/>
          <w:numId w:val="1"/>
        </w:numPr>
        <w:spacing w:lineRule="exact" w:line="264" w:before="0" w:after="0"/>
        <w:jc w:val="both"/>
        <w:rPr/>
      </w:pPr>
      <w:r>
        <w:rPr>
          <w:rFonts w:ascii="Times New Roman" w:hAnsi="Times New Roman"/>
          <w:b w:val="false"/>
          <w:i w:val="false"/>
          <w:color w:val="000000"/>
          <w:sz w:val="28"/>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pPr>
        <w:pStyle w:val="Normal"/>
        <w:spacing w:lineRule="exact" w:line="264" w:before="0" w:after="0"/>
        <w:ind w:firstLine="600"/>
        <w:jc w:val="both"/>
        <w:rPr/>
      </w:pPr>
      <w:r>
        <w:rPr>
          <w:rFonts w:ascii="Times New Roman" w:hAnsi="Times New Roman"/>
          <w:b/>
          <w:i w:val="false"/>
          <w:color w:val="000000"/>
          <w:sz w:val="28"/>
        </w:rPr>
        <w:t>Развивающие цели</w:t>
      </w:r>
      <w:r>
        <w:rPr>
          <w:rFonts w:ascii="Times New Roman" w:hAnsi="Times New Roman"/>
          <w:b w:val="false"/>
          <w:i w:val="false"/>
          <w:color w:val="000000"/>
          <w:sz w:val="28"/>
        </w:rPr>
        <w:t xml:space="preserve"> программы по иностранному (английскому) языку на уровне начального общего образования включают:</w:t>
      </w:r>
    </w:p>
    <w:p>
      <w:pPr>
        <w:pStyle w:val="Normal"/>
        <w:numPr>
          <w:ilvl w:val="0"/>
          <w:numId w:val="2"/>
        </w:numPr>
        <w:spacing w:lineRule="exact" w:line="264" w:before="0" w:after="0"/>
        <w:jc w:val="both"/>
        <w:rPr/>
      </w:pPr>
      <w:r>
        <w:rPr>
          <w:rFonts w:ascii="Times New Roman" w:hAnsi="Times New Roman"/>
          <w:b w:val="false"/>
          <w:i w:val="false"/>
          <w:color w:val="000000"/>
          <w:sz w:val="28"/>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pPr>
        <w:pStyle w:val="Normal"/>
        <w:numPr>
          <w:ilvl w:val="0"/>
          <w:numId w:val="2"/>
        </w:numPr>
        <w:spacing w:lineRule="exact" w:line="264" w:before="0" w:after="0"/>
        <w:jc w:val="both"/>
        <w:rPr/>
      </w:pPr>
      <w:r>
        <w:rPr>
          <w:rFonts w:ascii="Times New Roman" w:hAnsi="Times New Roman"/>
          <w:b w:val="false"/>
          <w:i w:val="false"/>
          <w:color w:val="000000"/>
          <w:sz w:val="28"/>
        </w:rPr>
        <w:t>становление коммуникативной культуры обучающихся и их общего речевого развития;</w:t>
      </w:r>
    </w:p>
    <w:p>
      <w:pPr>
        <w:pStyle w:val="Normal"/>
        <w:numPr>
          <w:ilvl w:val="0"/>
          <w:numId w:val="2"/>
        </w:numPr>
        <w:spacing w:lineRule="exact" w:line="264" w:before="0" w:after="0"/>
        <w:jc w:val="both"/>
        <w:rPr/>
      </w:pPr>
      <w:r>
        <w:rPr>
          <w:rFonts w:ascii="Times New Roman" w:hAnsi="Times New Roman"/>
          <w:b w:val="false"/>
          <w:i w:val="false"/>
          <w:color w:val="000000"/>
          <w:sz w:val="28"/>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pPr>
        <w:pStyle w:val="Normal"/>
        <w:numPr>
          <w:ilvl w:val="0"/>
          <w:numId w:val="2"/>
        </w:numPr>
        <w:spacing w:lineRule="exact" w:line="264" w:before="0" w:after="0"/>
        <w:jc w:val="both"/>
        <w:rPr/>
      </w:pPr>
      <w:r>
        <w:rPr>
          <w:rFonts w:ascii="Times New Roman" w:hAnsi="Times New Roman"/>
          <w:b w:val="false"/>
          <w:i w:val="false"/>
          <w:color w:val="000000"/>
          <w:sz w:val="28"/>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pPr>
        <w:pStyle w:val="Normal"/>
        <w:numPr>
          <w:ilvl w:val="0"/>
          <w:numId w:val="2"/>
        </w:numPr>
        <w:spacing w:lineRule="exact" w:line="264" w:before="0" w:after="0"/>
        <w:jc w:val="both"/>
        <w:rPr/>
      </w:pPr>
      <w:r>
        <w:rPr>
          <w:rFonts w:ascii="Times New Roman" w:hAnsi="Times New Roman"/>
          <w:b w:val="false"/>
          <w:i w:val="false"/>
          <w:color w:val="000000"/>
          <w:sz w:val="28"/>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pPr>
        <w:pStyle w:val="Normal"/>
        <w:spacing w:lineRule="exact" w:line="264" w:before="0" w:after="0"/>
        <w:ind w:firstLine="600"/>
        <w:jc w:val="both"/>
        <w:rPr/>
      </w:pPr>
      <w:r>
        <w:rPr>
          <w:rFonts w:ascii="Times New Roman" w:hAnsi="Times New Roman"/>
          <w:b w:val="false"/>
          <w:i w:val="false"/>
          <w:color w:val="000000"/>
          <w:sz w:val="28"/>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Изучение иностранного (английского) языка обеспечивает:</w:t>
      </w:r>
    </w:p>
    <w:p>
      <w:pPr>
        <w:pStyle w:val="Normal"/>
        <w:numPr>
          <w:ilvl w:val="0"/>
          <w:numId w:val="3"/>
        </w:numPr>
        <w:spacing w:lineRule="exact" w:line="264" w:before="0" w:after="0"/>
        <w:jc w:val="both"/>
        <w:rPr/>
      </w:pPr>
      <w:r>
        <w:rPr>
          <w:rFonts w:ascii="Times New Roman" w:hAnsi="Times New Roman"/>
          <w:b w:val="false"/>
          <w:i w:val="false"/>
          <w:color w:val="000000"/>
          <w:sz w:val="28"/>
        </w:rPr>
        <w:t>понимание необходимости овладения иностранным языком как средством общения в условиях взаимодействия разных стран и народов;</w:t>
      </w:r>
    </w:p>
    <w:p>
      <w:pPr>
        <w:pStyle w:val="Normal"/>
        <w:numPr>
          <w:ilvl w:val="0"/>
          <w:numId w:val="3"/>
        </w:numPr>
        <w:spacing w:lineRule="exact" w:line="264" w:before="0" w:after="0"/>
        <w:jc w:val="both"/>
        <w:rPr/>
      </w:pPr>
      <w:r>
        <w:rPr>
          <w:rFonts w:ascii="Times New Roman" w:hAnsi="Times New Roman"/>
          <w:b w:val="false"/>
          <w:i w:val="false"/>
          <w:color w:val="000000"/>
          <w:sz w:val="28"/>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pPr>
        <w:pStyle w:val="Normal"/>
        <w:numPr>
          <w:ilvl w:val="0"/>
          <w:numId w:val="3"/>
        </w:numPr>
        <w:spacing w:lineRule="exact" w:line="264" w:before="0" w:after="0"/>
        <w:jc w:val="both"/>
        <w:rPr/>
      </w:pPr>
      <w:r>
        <w:rPr>
          <w:rFonts w:ascii="Times New Roman" w:hAnsi="Times New Roman"/>
          <w:b w:val="false"/>
          <w:i w:val="false"/>
          <w:color w:val="000000"/>
          <w:sz w:val="28"/>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pPr>
        <w:pStyle w:val="Normal"/>
        <w:numPr>
          <w:ilvl w:val="0"/>
          <w:numId w:val="3"/>
        </w:numPr>
        <w:spacing w:lineRule="exact" w:line="264" w:before="0" w:after="0"/>
        <w:jc w:val="both"/>
        <w:rPr/>
      </w:pPr>
      <w:r>
        <w:rPr>
          <w:rFonts w:ascii="Times New Roman" w:hAnsi="Times New Roman"/>
          <w:b w:val="false"/>
          <w:i w:val="false"/>
          <w:color w:val="000000"/>
          <w:sz w:val="28"/>
        </w:rPr>
        <w:t>воспитание эмоционального и познавательного интереса к художественной культуре других народов;</w:t>
      </w:r>
    </w:p>
    <w:p>
      <w:pPr>
        <w:pStyle w:val="Normal"/>
        <w:numPr>
          <w:ilvl w:val="0"/>
          <w:numId w:val="3"/>
        </w:numPr>
        <w:spacing w:lineRule="exact" w:line="264" w:before="0" w:after="0"/>
        <w:jc w:val="both"/>
        <w:rPr/>
      </w:pPr>
      <w:r>
        <w:rPr>
          <w:rFonts w:ascii="Times New Roman" w:hAnsi="Times New Roman"/>
          <w:b w:val="false"/>
          <w:i w:val="false"/>
          <w:color w:val="000000"/>
          <w:sz w:val="28"/>
        </w:rPr>
        <w:t>формирование положительной мотивации и устойчивого учебно-познавательного интереса к предмету «Иностранный язык».</w:t>
      </w:r>
    </w:p>
    <w:p>
      <w:pPr>
        <w:pStyle w:val="Normal"/>
        <w:spacing w:lineRule="exact" w:line="264" w:before="0" w:after="0"/>
        <w:ind w:left="120" w:hanging="0"/>
        <w:jc w:val="both"/>
        <w:rPr/>
      </w:pPr>
      <w:r>
        <w:rPr>
          <w:rFonts w:ascii="Times New Roman" w:hAnsi="Times New Roman"/>
          <w:b w:val="false"/>
          <w:i w:val="false"/>
          <w:color w:val="000000"/>
          <w:sz w:val="28"/>
        </w:rPr>
        <w:t>‌</w:t>
      </w:r>
      <w:bookmarkStart w:id="11" w:name="8e4de2fd-43cd-4bc5-8d35-2312bb8da802"/>
      <w:r>
        <w:rPr>
          <w:rFonts w:ascii="Times New Roman" w:hAnsi="Times New Roman"/>
          <w:b w:val="false"/>
          <w:i w:val="false"/>
          <w:color w:val="000000"/>
          <w:sz w:val="28"/>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11"/>
      <w:r>
        <w:rPr>
          <w:rFonts w:ascii="Times New Roman" w:hAnsi="Times New Roman"/>
          <w:b w:val="false"/>
          <w:i w:val="false"/>
          <w:color w:val="000000"/>
          <w:sz w:val="28"/>
        </w:rPr>
        <w:t>‌‌</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left="120" w:hanging="0"/>
        <w:jc w:val="both"/>
        <w:rPr/>
      </w:pPr>
      <w:r>
        <w:rPr/>
      </w:r>
      <w:bookmarkStart w:id="12" w:name="block-59436811"/>
      <w:bookmarkStart w:id="13" w:name="block-5943681"/>
      <w:bookmarkStart w:id="14" w:name="block-59436811"/>
      <w:bookmarkStart w:id="15" w:name="block-5943681"/>
      <w:bookmarkEnd w:id="14"/>
      <w:bookmarkEnd w:id="15"/>
    </w:p>
    <w:p>
      <w:pPr>
        <w:pStyle w:val="Normal"/>
        <w:spacing w:lineRule="exact" w:line="264" w:before="0" w:after="0"/>
        <w:ind w:left="120" w:hanging="0"/>
        <w:jc w:val="both"/>
        <w:rPr/>
      </w:pPr>
      <w:bookmarkStart w:id="16" w:name="block-5943681"/>
      <w:bookmarkStart w:id="17" w:name="block-59436781"/>
      <w:bookmarkEnd w:id="16"/>
      <w:r>
        <w:rPr>
          <w:rFonts w:ascii="Times New Roman" w:hAnsi="Times New Roman"/>
          <w:b w:val="false"/>
          <w:i w:val="false"/>
          <w:color w:val="000000"/>
          <w:sz w:val="28"/>
        </w:rPr>
        <w:t>​</w:t>
      </w:r>
      <w:r>
        <w:rPr>
          <w:rFonts w:ascii="Times New Roman" w:hAnsi="Times New Roman"/>
          <w:b/>
          <w:i w:val="false"/>
          <w:color w:val="000000"/>
          <w:sz w:val="28"/>
        </w:rPr>
        <w:t>СОДЕРЖАНИЕ ОБУЧЕНИЯ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2 КЛАСС</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Тематическое содержание речи</w:t>
      </w:r>
    </w:p>
    <w:p>
      <w:pPr>
        <w:pStyle w:val="Normal"/>
        <w:spacing w:lineRule="exact" w:line="264" w:before="0" w:after="0"/>
        <w:ind w:firstLine="600"/>
        <w:jc w:val="both"/>
        <w:rPr/>
      </w:pPr>
      <w:r>
        <w:rPr>
          <w:rFonts w:ascii="Times New Roman" w:hAnsi="Times New Roman"/>
          <w:b w:val="false"/>
          <w:i/>
          <w:color w:val="000000"/>
          <w:sz w:val="28"/>
        </w:rPr>
        <w:t>Мир моего «я»</w:t>
      </w:r>
      <w:r>
        <w:rPr>
          <w:rFonts w:ascii="Times New Roman" w:hAnsi="Times New Roman"/>
          <w:b w:val="false"/>
          <w:i w:val="false"/>
          <w:color w:val="000000"/>
          <w:sz w:val="28"/>
        </w:rPr>
        <w:t>. Приветствие. Знакомство. Моя семья. Мой день рождения. Моя любимая еда.</w:t>
      </w:r>
    </w:p>
    <w:p>
      <w:pPr>
        <w:pStyle w:val="Normal"/>
        <w:spacing w:lineRule="exact" w:line="264" w:before="0" w:after="0"/>
        <w:ind w:firstLine="600"/>
        <w:jc w:val="both"/>
        <w:rPr/>
      </w:pPr>
      <w:r>
        <w:rPr>
          <w:rFonts w:ascii="Times New Roman" w:hAnsi="Times New Roman"/>
          <w:b w:val="false"/>
          <w:i/>
          <w:color w:val="000000"/>
          <w:sz w:val="28"/>
        </w:rPr>
        <w:t>Мир моих увлечений</w:t>
      </w:r>
      <w:r>
        <w:rPr>
          <w:rFonts w:ascii="Times New Roman" w:hAnsi="Times New Roman"/>
          <w:b w:val="false"/>
          <w:i w:val="false"/>
          <w:color w:val="000000"/>
          <w:sz w:val="28"/>
        </w:rPr>
        <w:t>. Любимый цвет, игрушка. Любимые занятия. Мой питомец. Выходной день.</w:t>
      </w:r>
    </w:p>
    <w:p>
      <w:pPr>
        <w:pStyle w:val="Normal"/>
        <w:spacing w:lineRule="exact" w:line="264" w:before="0" w:after="0"/>
        <w:ind w:firstLine="600"/>
        <w:jc w:val="both"/>
        <w:rPr/>
      </w:pPr>
      <w:r>
        <w:rPr>
          <w:rFonts w:ascii="Times New Roman" w:hAnsi="Times New Roman"/>
          <w:b w:val="false"/>
          <w:i/>
          <w:color w:val="000000"/>
          <w:sz w:val="28"/>
        </w:rPr>
        <w:t>Мир вокруг меня</w:t>
      </w:r>
      <w:r>
        <w:rPr>
          <w:rFonts w:ascii="Times New Roman" w:hAnsi="Times New Roman"/>
          <w:b w:val="false"/>
          <w:i w:val="false"/>
          <w:color w:val="000000"/>
          <w:sz w:val="28"/>
        </w:rPr>
        <w:t>. Моя школа. Мои друзья. Моя малая родина (город, село).</w:t>
      </w:r>
    </w:p>
    <w:p>
      <w:pPr>
        <w:pStyle w:val="Normal"/>
        <w:spacing w:lineRule="exact" w:line="264" w:before="0" w:after="0"/>
        <w:ind w:firstLine="600"/>
        <w:jc w:val="both"/>
        <w:rPr/>
      </w:pPr>
      <w:r>
        <w:rPr>
          <w:rFonts w:ascii="Times New Roman" w:hAnsi="Times New Roman"/>
          <w:b w:val="false"/>
          <w:i/>
          <w:color w:val="000000"/>
          <w:sz w:val="28"/>
        </w:rPr>
        <w:t xml:space="preserve">Родная страна и страны изучаемого языка. </w:t>
      </w:r>
      <w:r>
        <w:rPr>
          <w:rFonts w:ascii="Times New Roman" w:hAnsi="Times New Roman"/>
          <w:b w:val="false"/>
          <w:i w:val="false"/>
          <w:color w:val="000000"/>
          <w:sz w:val="28"/>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Коммуникативные умения</w:t>
      </w:r>
    </w:p>
    <w:p>
      <w:pPr>
        <w:pStyle w:val="Normal"/>
        <w:spacing w:lineRule="exact" w:line="264" w:before="0" w:after="0"/>
        <w:ind w:left="120" w:hanging="0"/>
        <w:jc w:val="both"/>
        <w:rPr/>
      </w:pPr>
      <w:r>
        <w:rPr>
          <w:rFonts w:ascii="Times New Roman" w:hAnsi="Times New Roman"/>
          <w:b w:val="false"/>
          <w:i/>
          <w:color w:val="000000"/>
          <w:sz w:val="28"/>
        </w:rPr>
        <w:t>Говорение</w:t>
      </w:r>
    </w:p>
    <w:p>
      <w:pPr>
        <w:pStyle w:val="Normal"/>
        <w:spacing w:lineRule="exact" w:line="264" w:before="0" w:after="0"/>
        <w:ind w:firstLine="600"/>
        <w:jc w:val="both"/>
        <w:rPr/>
      </w:pPr>
      <w:r>
        <w:rPr>
          <w:rFonts w:ascii="Times New Roman" w:hAnsi="Times New Roman"/>
          <w:b w:val="false"/>
          <w:i w:val="false"/>
          <w:color w:val="000000"/>
          <w:sz w:val="28"/>
        </w:rPr>
        <w:t xml:space="preserve">Коммуникативные умения </w:t>
      </w:r>
      <w:r>
        <w:rPr>
          <w:rFonts w:ascii="Times New Roman" w:hAnsi="Times New Roman"/>
          <w:b w:val="false"/>
          <w:i w:val="false"/>
          <w:color w:val="000000"/>
          <w:sz w:val="28"/>
          <w:u w:val="single"/>
        </w:rPr>
        <w:t>диалогической</w:t>
      </w:r>
      <w:r>
        <w:rPr>
          <w:rFonts w:ascii="Times New Roman" w:hAnsi="Times New Roman"/>
          <w:b w:val="false"/>
          <w:i w:val="false"/>
          <w:color w:val="000000"/>
          <w:sz w:val="28"/>
        </w:rPr>
        <w:t xml:space="preserve"> речи.</w:t>
      </w:r>
    </w:p>
    <w:p>
      <w:pPr>
        <w:pStyle w:val="Normal"/>
        <w:spacing w:lineRule="exact" w:line="264" w:before="0" w:after="0"/>
        <w:ind w:firstLine="600"/>
        <w:jc w:val="both"/>
        <w:rPr/>
      </w:pPr>
      <w:r>
        <w:rPr>
          <w:rFonts w:ascii="Times New Roman" w:hAnsi="Times New Roman"/>
          <w:b w:val="false"/>
          <w:i w:val="false"/>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pPr>
        <w:pStyle w:val="Normal"/>
        <w:spacing w:lineRule="exact" w:line="264" w:before="0" w:after="0"/>
        <w:ind w:firstLine="600"/>
        <w:jc w:val="both"/>
        <w:rPr/>
      </w:pPr>
      <w:r>
        <w:rPr>
          <w:rFonts w:ascii="Times New Roman" w:hAnsi="Times New Roman"/>
          <w:b w:val="false"/>
          <w:i w:val="false"/>
          <w:color w:val="000000"/>
          <w:sz w:val="28"/>
        </w:rPr>
        <w:t>диалога-расспроса: запрашивание интересующей информации; сообщение фактической информации, ответы на вопросы собеседника.</w:t>
      </w:r>
    </w:p>
    <w:p>
      <w:pPr>
        <w:pStyle w:val="Normal"/>
        <w:spacing w:lineRule="exact" w:line="264" w:before="0" w:after="0"/>
        <w:ind w:firstLine="600"/>
        <w:jc w:val="both"/>
        <w:rPr/>
      </w:pPr>
      <w:r>
        <w:rPr>
          <w:rFonts w:ascii="Times New Roman" w:hAnsi="Times New Roman"/>
          <w:b w:val="false"/>
          <w:i w:val="false"/>
          <w:color w:val="000000"/>
          <w:sz w:val="28"/>
        </w:rPr>
        <w:t xml:space="preserve">Коммуникативные умения </w:t>
      </w:r>
      <w:r>
        <w:rPr>
          <w:rFonts w:ascii="Times New Roman" w:hAnsi="Times New Roman"/>
          <w:b w:val="false"/>
          <w:i w:val="false"/>
          <w:color w:val="000000"/>
          <w:sz w:val="28"/>
          <w:u w:val="single"/>
        </w:rPr>
        <w:t>монологической</w:t>
      </w:r>
      <w:r>
        <w:rPr>
          <w:rFonts w:ascii="Times New Roman" w:hAnsi="Times New Roman"/>
          <w:b w:val="false"/>
          <w:i w:val="false"/>
          <w:color w:val="000000"/>
          <w:sz w:val="28"/>
        </w:rPr>
        <w:t xml:space="preserve"> речи.</w:t>
      </w:r>
    </w:p>
    <w:p>
      <w:pPr>
        <w:pStyle w:val="Normal"/>
        <w:spacing w:lineRule="exact" w:line="264" w:before="0" w:after="0"/>
        <w:ind w:firstLine="600"/>
        <w:jc w:val="both"/>
        <w:rPr/>
      </w:pPr>
      <w:r>
        <w:rPr>
          <w:rFonts w:ascii="Times New Roman" w:hAnsi="Times New Roman"/>
          <w:b w:val="false"/>
          <w:i w:val="false"/>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pPr>
        <w:pStyle w:val="Normal"/>
        <w:spacing w:lineRule="exact" w:line="264" w:before="0" w:after="0"/>
        <w:ind w:left="120" w:hanging="0"/>
        <w:jc w:val="both"/>
        <w:rPr/>
      </w:pPr>
      <w:r>
        <w:rPr>
          <w:rFonts w:ascii="Times New Roman" w:hAnsi="Times New Roman"/>
          <w:b w:val="false"/>
          <w:i/>
          <w:color w:val="000000"/>
          <w:sz w:val="28"/>
        </w:rPr>
        <w:t>Аудирование</w:t>
      </w:r>
    </w:p>
    <w:p>
      <w:pPr>
        <w:pStyle w:val="Normal"/>
        <w:spacing w:lineRule="exact" w:line="264" w:before="0" w:after="0"/>
        <w:ind w:firstLine="600"/>
        <w:jc w:val="both"/>
        <w:rPr/>
      </w:pPr>
      <w:r>
        <w:rPr>
          <w:rFonts w:ascii="Times New Roman" w:hAnsi="Times New Roman"/>
          <w:b w:val="false"/>
          <w:i w:val="false"/>
          <w:color w:val="000000"/>
          <w:sz w:val="28"/>
        </w:rPr>
        <w:t>Понимание на слух речи учителя и других обучающихся и вербальная/невербальная реакция на услышанное (при непосредственном общении).</w:t>
      </w:r>
    </w:p>
    <w:p>
      <w:pPr>
        <w:pStyle w:val="Normal"/>
        <w:spacing w:lineRule="exact" w:line="264" w:before="0" w:after="0"/>
        <w:ind w:firstLine="600"/>
        <w:jc w:val="both"/>
        <w:rPr/>
      </w:pPr>
      <w:r>
        <w:rPr>
          <w:rFonts w:ascii="Times New Roman" w:hAnsi="Times New Roman"/>
          <w:b w:val="false"/>
          <w:i w:val="false"/>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pPr>
        <w:pStyle w:val="Normal"/>
        <w:spacing w:lineRule="exact" w:line="264" w:before="0" w:after="0"/>
        <w:ind w:firstLine="600"/>
        <w:jc w:val="both"/>
        <w:rPr/>
      </w:pPr>
      <w:r>
        <w:rPr>
          <w:rFonts w:ascii="Times New Roman" w:hAnsi="Times New Roman"/>
          <w:b w:val="false"/>
          <w:i w:val="false"/>
          <w:color w:val="000000"/>
          <w:sz w:val="28"/>
        </w:rPr>
        <w:t>Тексты для аудирования: диалог, высказывания собеседников в ситуациях повседневного общения, рассказ, сказка.</w:t>
      </w:r>
    </w:p>
    <w:p>
      <w:pPr>
        <w:pStyle w:val="Normal"/>
        <w:spacing w:lineRule="exact" w:line="264" w:before="0" w:after="0"/>
        <w:ind w:left="120" w:hanging="0"/>
        <w:jc w:val="both"/>
        <w:rPr/>
      </w:pPr>
      <w:r>
        <w:rPr>
          <w:rFonts w:ascii="Times New Roman" w:hAnsi="Times New Roman"/>
          <w:b w:val="false"/>
          <w:i/>
          <w:color w:val="000000"/>
          <w:sz w:val="28"/>
        </w:rPr>
        <w:t>Смысловое чтение</w:t>
      </w:r>
    </w:p>
    <w:p>
      <w:pPr>
        <w:pStyle w:val="Normal"/>
        <w:spacing w:lineRule="exact" w:line="264" w:before="0" w:after="0"/>
        <w:ind w:firstLine="600"/>
        <w:jc w:val="both"/>
        <w:rPr/>
      </w:pPr>
      <w:r>
        <w:rPr>
          <w:rFonts w:ascii="Times New Roman" w:hAnsi="Times New Roman"/>
          <w:b w:val="false"/>
          <w:i w:val="false"/>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вслух: диалог, рассказ, сказка.</w:t>
      </w:r>
    </w:p>
    <w:p>
      <w:pPr>
        <w:pStyle w:val="Normal"/>
        <w:spacing w:lineRule="exact" w:line="264" w:before="0" w:after="0"/>
        <w:ind w:firstLine="600"/>
        <w:jc w:val="both"/>
        <w:rPr/>
      </w:pPr>
      <w:r>
        <w:rPr>
          <w:rFonts w:ascii="Times New Roman" w:hAnsi="Times New Roman"/>
          <w:b w:val="false"/>
          <w:i w:val="false"/>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про себя: диалог, рассказ, сказка, электронное сообщение личного характера.</w:t>
      </w:r>
    </w:p>
    <w:p>
      <w:pPr>
        <w:pStyle w:val="Normal"/>
        <w:spacing w:lineRule="exact" w:line="264" w:before="0" w:after="0"/>
        <w:ind w:left="120" w:hanging="0"/>
        <w:jc w:val="both"/>
        <w:rPr/>
      </w:pPr>
      <w:r>
        <w:rPr>
          <w:rFonts w:ascii="Times New Roman" w:hAnsi="Times New Roman"/>
          <w:b w:val="false"/>
          <w:i/>
          <w:color w:val="000000"/>
          <w:sz w:val="28"/>
        </w:rPr>
        <w:t>Письмо</w:t>
      </w:r>
    </w:p>
    <w:p>
      <w:pPr>
        <w:pStyle w:val="Normal"/>
        <w:spacing w:lineRule="exact" w:line="264" w:before="0" w:after="0"/>
        <w:ind w:firstLine="600"/>
        <w:jc w:val="both"/>
        <w:rPr/>
      </w:pPr>
      <w:r>
        <w:rPr>
          <w:rFonts w:ascii="Times New Roman" w:hAnsi="Times New Roman"/>
          <w:b w:val="false"/>
          <w:i w:val="false"/>
          <w:color w:val="000000"/>
          <w:sz w:val="28"/>
        </w:rPr>
        <w:t>Овладение техникой письма (полупечатное написание букв, буквосочетаний, слов).</w:t>
      </w:r>
    </w:p>
    <w:p>
      <w:pPr>
        <w:pStyle w:val="Normal"/>
        <w:spacing w:lineRule="exact" w:line="264" w:before="0" w:after="0"/>
        <w:ind w:firstLine="600"/>
        <w:jc w:val="both"/>
        <w:rPr/>
      </w:pPr>
      <w:r>
        <w:rPr>
          <w:rFonts w:ascii="Times New Roman" w:hAnsi="Times New Roman"/>
          <w:b w:val="false"/>
          <w:i w:val="false"/>
          <w:color w:val="000000"/>
          <w:sz w:val="28"/>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pPr>
        <w:pStyle w:val="Normal"/>
        <w:spacing w:lineRule="exact" w:line="264" w:before="0" w:after="0"/>
        <w:ind w:firstLine="600"/>
        <w:jc w:val="both"/>
        <w:rPr/>
      </w:pPr>
      <w:r>
        <w:rPr>
          <w:rFonts w:ascii="Times New Roman" w:hAnsi="Times New Roman"/>
          <w:b w:val="false"/>
          <w:i w:val="false"/>
          <w:color w:val="000000"/>
          <w:sz w:val="28"/>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Написание с опорой на образец коротких поздравлений с праздниками (с днём рождения, Новым годом).</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Языковые знания и навыки</w:t>
      </w:r>
    </w:p>
    <w:p>
      <w:pPr>
        <w:pStyle w:val="Normal"/>
        <w:spacing w:lineRule="exact" w:line="264" w:before="0" w:after="0"/>
        <w:ind w:left="120" w:hanging="0"/>
        <w:jc w:val="both"/>
        <w:rPr/>
      </w:pPr>
      <w:r>
        <w:rPr>
          <w:rFonts w:ascii="Times New Roman" w:hAnsi="Times New Roman"/>
          <w:b w:val="false"/>
          <w:i/>
          <w:color w:val="000000"/>
          <w:sz w:val="28"/>
        </w:rPr>
        <w:t>Фонетическая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Буквы английского алфавита. Корректное называние букв английского алфавита.</w:t>
      </w:r>
    </w:p>
    <w:p>
      <w:pPr>
        <w:pStyle w:val="Normal"/>
        <w:spacing w:lineRule="exact" w:line="264" w:before="0" w:after="0"/>
        <w:ind w:firstLine="600"/>
        <w:jc w:val="both"/>
        <w:rPr/>
      </w:pPr>
      <w:r>
        <w:rPr>
          <w:rFonts w:ascii="Times New Roman" w:hAnsi="Times New Roman"/>
          <w:b w:val="false"/>
          <w:i w:val="false"/>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b w:val="false"/>
          <w:i/>
          <w:color w:val="000000"/>
          <w:sz w:val="28"/>
        </w:rPr>
        <w:t>«r» (there is/there).</w:t>
      </w:r>
    </w:p>
    <w:p>
      <w:pPr>
        <w:pStyle w:val="Normal"/>
        <w:spacing w:lineRule="exact" w:line="264" w:before="0" w:after="0"/>
        <w:ind w:firstLine="600"/>
        <w:jc w:val="both"/>
        <w:rPr/>
      </w:pPr>
      <w:r>
        <w:rPr>
          <w:rFonts w:ascii="Times New Roman" w:hAnsi="Times New Roman"/>
          <w:b w:val="false"/>
          <w:i w:val="false"/>
          <w:color w:val="000000"/>
          <w:sz w:val="28"/>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pPr>
        <w:pStyle w:val="Normal"/>
        <w:spacing w:lineRule="exact" w:line="264" w:before="0" w:after="0"/>
        <w:ind w:firstLine="600"/>
        <w:jc w:val="both"/>
        <w:rPr/>
      </w:pPr>
      <w:r>
        <w:rPr>
          <w:rFonts w:ascii="Times New Roman" w:hAnsi="Times New Roman"/>
          <w:b w:val="false"/>
          <w:i w:val="false"/>
          <w:color w:val="000000"/>
          <w:sz w:val="28"/>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pPr>
        <w:pStyle w:val="Normal"/>
        <w:spacing w:lineRule="exact" w:line="264" w:before="0" w:after="0"/>
        <w:ind w:firstLine="600"/>
        <w:jc w:val="both"/>
        <w:rPr/>
      </w:pPr>
      <w:r>
        <w:rPr>
          <w:rFonts w:ascii="Times New Roman" w:hAnsi="Times New Roman"/>
          <w:b w:val="false"/>
          <w:i w:val="false"/>
          <w:color w:val="000000"/>
          <w:sz w:val="28"/>
        </w:rPr>
        <w:t>Чтение новых слов согласно основным правилам чтения английского языка.</w:t>
      </w:r>
    </w:p>
    <w:p>
      <w:pPr>
        <w:pStyle w:val="Normal"/>
        <w:spacing w:lineRule="exact" w:line="264" w:before="0" w:after="0"/>
        <w:ind w:firstLine="600"/>
        <w:jc w:val="both"/>
        <w:rPr/>
      </w:pPr>
      <w:r>
        <w:rPr>
          <w:rFonts w:ascii="Times New Roman" w:hAnsi="Times New Roman"/>
          <w:b w:val="false"/>
          <w:i w:val="false"/>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pPr>
        <w:pStyle w:val="Normal"/>
        <w:spacing w:lineRule="exact" w:line="264" w:before="0" w:after="0"/>
        <w:ind w:left="120" w:hanging="0"/>
        <w:jc w:val="both"/>
        <w:rPr/>
      </w:pPr>
      <w:r>
        <w:rPr>
          <w:rFonts w:ascii="Times New Roman" w:hAnsi="Times New Roman"/>
          <w:b w:val="false"/>
          <w:i/>
          <w:color w:val="000000"/>
          <w:sz w:val="28"/>
        </w:rPr>
        <w:t>Графика, орфография и пунктуация</w:t>
      </w:r>
    </w:p>
    <w:p>
      <w:pPr>
        <w:pStyle w:val="Normal"/>
        <w:spacing w:lineRule="exact" w:line="264" w:before="0" w:after="0"/>
        <w:ind w:firstLine="600"/>
        <w:jc w:val="both"/>
        <w:rPr/>
      </w:pPr>
      <w:r>
        <w:rPr>
          <w:rFonts w:ascii="Times New Roman" w:hAnsi="Times New Roman"/>
          <w:b w:val="false"/>
          <w:i w:val="false"/>
          <w:color w:val="000000"/>
          <w:sz w:val="28"/>
        </w:rPr>
        <w:t>Графически корректное (полупечатное) написание букв английского алфавита в буквосочетаниях и словах. Правильное написание изученных слов.</w:t>
      </w:r>
    </w:p>
    <w:p>
      <w:pPr>
        <w:pStyle w:val="Normal"/>
        <w:spacing w:lineRule="exact" w:line="264" w:before="0" w:after="0"/>
        <w:ind w:firstLine="600"/>
        <w:jc w:val="both"/>
        <w:rPr/>
      </w:pPr>
      <w:r>
        <w:rPr>
          <w:rFonts w:ascii="Times New Roman" w:hAnsi="Times New Roman"/>
          <w:b w:val="false"/>
          <w:i w:val="false"/>
          <w:color w:val="000000"/>
          <w:sz w:val="28"/>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b w:val="false"/>
          <w:i/>
          <w:color w:val="000000"/>
          <w:sz w:val="28"/>
        </w:rPr>
        <w:t>I’m, isn’t; don’t, doesn’t; can’t</w:t>
      </w:r>
      <w:r>
        <w:rPr>
          <w:rFonts w:ascii="Times New Roman" w:hAnsi="Times New Roman"/>
          <w:b w:val="false"/>
          <w:i w:val="false"/>
          <w:color w:val="000000"/>
          <w:sz w:val="28"/>
        </w:rPr>
        <w:t>), существительных в притяжательном падеже (</w:t>
      </w:r>
      <w:r>
        <w:rPr>
          <w:rFonts w:ascii="Times New Roman" w:hAnsi="Times New Roman"/>
          <w:b w:val="false"/>
          <w:i/>
          <w:color w:val="000000"/>
          <w:sz w:val="28"/>
        </w:rPr>
        <w:t>Ann’s</w:t>
      </w:r>
      <w:r>
        <w:rPr>
          <w:rFonts w:ascii="Times New Roman" w:hAnsi="Times New Roman"/>
          <w:b w:val="false"/>
          <w:i w:val="false"/>
          <w:color w:val="000000"/>
          <w:sz w:val="28"/>
        </w:rPr>
        <w:t>).</w:t>
      </w:r>
    </w:p>
    <w:p>
      <w:pPr>
        <w:pStyle w:val="Normal"/>
        <w:spacing w:lineRule="exact" w:line="264" w:before="0" w:after="0"/>
        <w:ind w:left="120" w:hanging="0"/>
        <w:jc w:val="both"/>
        <w:rPr/>
      </w:pPr>
      <w:r>
        <w:rPr>
          <w:rFonts w:ascii="Times New Roman" w:hAnsi="Times New Roman"/>
          <w:b w:val="false"/>
          <w:i/>
          <w:color w:val="000000"/>
          <w:sz w:val="28"/>
        </w:rPr>
        <w:t>Лексическая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pPr>
        <w:pStyle w:val="Normal"/>
        <w:spacing w:lineRule="exact" w:line="264" w:before="0" w:after="0"/>
        <w:ind w:firstLine="600"/>
        <w:jc w:val="both"/>
        <w:rPr/>
      </w:pPr>
      <w:r>
        <w:rPr>
          <w:rFonts w:ascii="Times New Roman" w:hAnsi="Times New Roman"/>
          <w:b w:val="false"/>
          <w:i w:val="false"/>
          <w:color w:val="000000"/>
          <w:sz w:val="28"/>
        </w:rPr>
        <w:t>Распознавание в устной и письменной речи интернациональных слов (</w:t>
      </w:r>
      <w:r>
        <w:rPr>
          <w:rFonts w:ascii="Times New Roman" w:hAnsi="Times New Roman"/>
          <w:b w:val="false"/>
          <w:i/>
          <w:color w:val="000000"/>
          <w:sz w:val="28"/>
        </w:rPr>
        <w:t>doctor, film</w:t>
      </w:r>
      <w:r>
        <w:rPr>
          <w:rFonts w:ascii="Times New Roman" w:hAnsi="Times New Roman"/>
          <w:b w:val="false"/>
          <w:i w:val="false"/>
          <w:color w:val="000000"/>
          <w:sz w:val="28"/>
        </w:rPr>
        <w:t>) с помощью языковой догадки.</w:t>
      </w:r>
    </w:p>
    <w:p>
      <w:pPr>
        <w:pStyle w:val="Normal"/>
        <w:spacing w:lineRule="exact" w:line="264" w:before="0" w:after="0"/>
        <w:ind w:left="120" w:hanging="0"/>
        <w:jc w:val="both"/>
        <w:rPr/>
      </w:pPr>
      <w:r>
        <w:rPr>
          <w:rFonts w:ascii="Times New Roman" w:hAnsi="Times New Roman"/>
          <w:b w:val="false"/>
          <w:i/>
          <w:color w:val="000000"/>
          <w:sz w:val="28"/>
        </w:rPr>
        <w:t>Грамматическая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pPr>
        <w:pStyle w:val="Normal"/>
        <w:spacing w:lineRule="exact" w:line="264" w:before="0" w:after="0"/>
        <w:ind w:firstLine="600"/>
        <w:jc w:val="both"/>
        <w:rPr/>
      </w:pPr>
      <w:r>
        <w:rPr>
          <w:rFonts w:ascii="Times New Roman" w:hAnsi="Times New Roman"/>
          <w:b w:val="false"/>
          <w:i w:val="false"/>
          <w:color w:val="000000"/>
          <w:sz w:val="28"/>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pPr>
        <w:pStyle w:val="Normal"/>
        <w:spacing w:lineRule="exact" w:line="264" w:before="0" w:after="0"/>
        <w:ind w:firstLine="600"/>
        <w:jc w:val="both"/>
        <w:rPr/>
      </w:pPr>
      <w:r>
        <w:rPr>
          <w:rFonts w:ascii="Times New Roman" w:hAnsi="Times New Roman"/>
          <w:b w:val="false"/>
          <w:i w:val="false"/>
          <w:color w:val="000000"/>
          <w:sz w:val="28"/>
        </w:rPr>
        <w:t>Нераспространённые и распространённые простые предложения.</w:t>
      </w:r>
    </w:p>
    <w:p>
      <w:pPr>
        <w:pStyle w:val="Normal"/>
        <w:spacing w:lineRule="exact" w:line="264" w:before="0" w:after="0"/>
        <w:ind w:firstLine="600"/>
        <w:jc w:val="both"/>
        <w:rPr/>
      </w:pPr>
      <w:r>
        <w:rPr>
          <w:rFonts w:ascii="Times New Roman" w:hAnsi="Times New Roman"/>
          <w:b w:val="false"/>
          <w:i w:val="false"/>
          <w:color w:val="000000"/>
          <w:sz w:val="28"/>
        </w:rPr>
        <w:t xml:space="preserve">Предложения с начальным </w:t>
      </w:r>
      <w:r>
        <w:rPr>
          <w:rFonts w:ascii="Times New Roman" w:hAnsi="Times New Roman"/>
          <w:b w:val="false"/>
          <w:i/>
          <w:color w:val="000000"/>
          <w:sz w:val="28"/>
        </w:rPr>
        <w:t>It (It’s a red ball.).</w:t>
      </w:r>
    </w:p>
    <w:p>
      <w:pPr>
        <w:pStyle w:val="Normal"/>
        <w:spacing w:lineRule="exact" w:line="264" w:before="0" w:after="0"/>
        <w:ind w:firstLine="600"/>
        <w:jc w:val="both"/>
        <w:rPr/>
      </w:pPr>
      <w:r>
        <w:rPr>
          <w:rFonts w:ascii="Times New Roman" w:hAnsi="Times New Roman"/>
          <w:b w:val="false"/>
          <w:i w:val="false"/>
          <w:color w:val="000000"/>
          <w:sz w:val="28"/>
        </w:rPr>
        <w:t xml:space="preserve">Предложения с начальным </w:t>
      </w:r>
      <w:r>
        <w:rPr>
          <w:rFonts w:ascii="Times New Roman" w:hAnsi="Times New Roman"/>
          <w:b w:val="false"/>
          <w:i/>
          <w:color w:val="000000"/>
          <w:sz w:val="28"/>
        </w:rPr>
        <w:t>There + to be</w:t>
      </w:r>
      <w:r>
        <w:rPr>
          <w:rFonts w:ascii="Times New Roman" w:hAnsi="Times New Roman"/>
          <w:b w:val="false"/>
          <w:i w:val="false"/>
          <w:color w:val="000000"/>
          <w:sz w:val="28"/>
        </w:rPr>
        <w:t xml:space="preserve"> в Present Simple Tense </w:t>
      </w:r>
      <w:r>
        <w:rPr>
          <w:rFonts w:ascii="Times New Roman" w:hAnsi="Times New Roman"/>
          <w:b w:val="false"/>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pPr>
        <w:pStyle w:val="Normal"/>
        <w:spacing w:lineRule="exact" w:line="264" w:before="0" w:after="0"/>
        <w:ind w:firstLine="600"/>
        <w:jc w:val="both"/>
        <w:rPr/>
      </w:pPr>
      <w:r>
        <w:rPr>
          <w:rFonts w:ascii="Times New Roman" w:hAnsi="Times New Roman"/>
          <w:b w:val="false"/>
          <w:i w:val="false"/>
          <w:color w:val="000000"/>
          <w:sz w:val="28"/>
        </w:rPr>
        <w:t xml:space="preserve">Предложения с простым глагольным сказуемым </w:t>
      </w:r>
      <w:r>
        <w:rPr>
          <w:rFonts w:ascii="Times New Roman" w:hAnsi="Times New Roman"/>
          <w:b w:val="false"/>
          <w:i/>
          <w:color w:val="000000"/>
          <w:sz w:val="28"/>
        </w:rPr>
        <w:t>(They live in the country.)</w:t>
      </w:r>
      <w:r>
        <w:rPr>
          <w:rFonts w:ascii="Times New Roman" w:hAnsi="Times New Roman"/>
          <w:b w:val="false"/>
          <w:i w:val="false"/>
          <w:color w:val="000000"/>
          <w:sz w:val="28"/>
        </w:rPr>
        <w:t xml:space="preserve">, составным именным сказуемым </w:t>
      </w:r>
      <w:r>
        <w:rPr>
          <w:rFonts w:ascii="Times New Roman" w:hAnsi="Times New Roman"/>
          <w:b w:val="false"/>
          <w:i/>
          <w:color w:val="000000"/>
          <w:sz w:val="28"/>
        </w:rPr>
        <w:t>(The box is small.)</w:t>
      </w:r>
      <w:r>
        <w:rPr>
          <w:rFonts w:ascii="Times New Roman" w:hAnsi="Times New Roman"/>
          <w:b w:val="false"/>
          <w:i w:val="false"/>
          <w:color w:val="000000"/>
          <w:sz w:val="28"/>
        </w:rPr>
        <w:t xml:space="preserve"> и составным глагольным сказуемым </w:t>
      </w:r>
      <w:r>
        <w:rPr>
          <w:rFonts w:ascii="Times New Roman" w:hAnsi="Times New Roman"/>
          <w:b w:val="false"/>
          <w:i/>
          <w:color w:val="000000"/>
          <w:sz w:val="28"/>
        </w:rPr>
        <w:t>(I like to play with my cat. She can play the piano.).</w:t>
      </w:r>
    </w:p>
    <w:p>
      <w:pPr>
        <w:pStyle w:val="Normal"/>
        <w:spacing w:lineRule="exact" w:line="264" w:before="0" w:after="0"/>
        <w:ind w:firstLine="600"/>
        <w:jc w:val="both"/>
        <w:rPr/>
      </w:pPr>
      <w:r>
        <w:rPr>
          <w:rFonts w:ascii="Times New Roman" w:hAnsi="Times New Roman"/>
          <w:b w:val="false"/>
          <w:i w:val="false"/>
          <w:color w:val="000000"/>
          <w:sz w:val="28"/>
        </w:rPr>
        <w:t xml:space="preserve">Предложения с глаголом-связкой </w:t>
      </w:r>
      <w:r>
        <w:rPr>
          <w:rFonts w:ascii="Times New Roman" w:hAnsi="Times New Roman"/>
          <w:b w:val="false"/>
          <w:i/>
          <w:color w:val="000000"/>
          <w:sz w:val="28"/>
        </w:rPr>
        <w:t>to be</w:t>
      </w:r>
      <w:r>
        <w:rPr>
          <w:rFonts w:ascii="Times New Roman" w:hAnsi="Times New Roman"/>
          <w:b w:val="false"/>
          <w:i w:val="false"/>
          <w:color w:val="000000"/>
          <w:sz w:val="28"/>
        </w:rPr>
        <w:t xml:space="preserve"> в Present Simple Tense </w:t>
      </w:r>
      <w:r>
        <w:rPr>
          <w:rFonts w:ascii="Times New Roman" w:hAnsi="Times New Roman"/>
          <w:b w:val="false"/>
          <w:i/>
          <w:color w:val="000000"/>
          <w:sz w:val="28"/>
        </w:rPr>
        <w:t>(My father is a doctor. Is it a red ball? – Yes, it is./No, it isn’t.)</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Предложения с краткими глагольными формами </w:t>
      </w:r>
      <w:r>
        <w:rPr>
          <w:rFonts w:ascii="Times New Roman" w:hAnsi="Times New Roman"/>
          <w:b w:val="false"/>
          <w:i/>
          <w:color w:val="000000"/>
          <w:sz w:val="28"/>
        </w:rPr>
        <w:t>(She can’t swim. I don’t like porridge.)</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Побудительные предложения в утвердительной форме </w:t>
      </w:r>
      <w:r>
        <w:rPr>
          <w:rFonts w:ascii="Times New Roman" w:hAnsi="Times New Roman"/>
          <w:b w:val="false"/>
          <w:i/>
          <w:color w:val="000000"/>
          <w:sz w:val="28"/>
        </w:rPr>
        <w:t>(Come in, please.).</w:t>
      </w:r>
    </w:p>
    <w:p>
      <w:pPr>
        <w:pStyle w:val="Normal"/>
        <w:spacing w:lineRule="exact" w:line="264" w:before="0" w:after="0"/>
        <w:ind w:firstLine="600"/>
        <w:jc w:val="both"/>
        <w:rPr/>
      </w:pPr>
      <w:r>
        <w:rPr>
          <w:rFonts w:ascii="Times New Roman" w:hAnsi="Times New Roman"/>
          <w:b w:val="false"/>
          <w:i w:val="false"/>
          <w:color w:val="000000"/>
          <w:sz w:val="28"/>
        </w:rPr>
        <w:t>Глаголы в Present Simple Tense в повествовательных (утвердительных и отрицательных) и вопросительных (общий и специальный вопросы) предложениях.</w:t>
      </w:r>
    </w:p>
    <w:p>
      <w:pPr>
        <w:pStyle w:val="Normal"/>
        <w:spacing w:lineRule="exact" w:line="264" w:before="0" w:after="0"/>
        <w:ind w:firstLine="600"/>
        <w:jc w:val="both"/>
        <w:rPr/>
      </w:pPr>
      <w:r>
        <w:rPr>
          <w:rFonts w:ascii="Times New Roman" w:hAnsi="Times New Roman"/>
          <w:b w:val="false"/>
          <w:i w:val="false"/>
          <w:color w:val="000000"/>
          <w:sz w:val="28"/>
        </w:rPr>
        <w:t xml:space="preserve">Глагольная конструкция </w:t>
      </w:r>
      <w:r>
        <w:rPr>
          <w:rFonts w:ascii="Times New Roman" w:hAnsi="Times New Roman"/>
          <w:b w:val="false"/>
          <w:i/>
          <w:color w:val="000000"/>
          <w:sz w:val="28"/>
        </w:rPr>
        <w:t>have got (I’ve got a cat. He’s/She’s got a cat. Have you got a cat? – Yes, I have./No, I haven’t. What have you got?)</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Модальный глагол </w:t>
      </w:r>
      <w:r>
        <w:rPr>
          <w:rFonts w:ascii="Times New Roman" w:hAnsi="Times New Roman"/>
          <w:b w:val="false"/>
          <w:i/>
          <w:color w:val="000000"/>
          <w:sz w:val="28"/>
        </w:rPr>
        <w:t>can</w:t>
      </w:r>
      <w:r>
        <w:rPr>
          <w:rFonts w:ascii="Times New Roman" w:hAnsi="Times New Roman"/>
          <w:b w:val="false"/>
          <w:i w:val="false"/>
          <w:color w:val="000000"/>
          <w:sz w:val="28"/>
        </w:rPr>
        <w:t xml:space="preserve">: для выражения умения </w:t>
      </w:r>
      <w:r>
        <w:rPr>
          <w:rFonts w:ascii="Times New Roman" w:hAnsi="Times New Roman"/>
          <w:b w:val="false"/>
          <w:i/>
          <w:color w:val="000000"/>
          <w:sz w:val="28"/>
        </w:rPr>
        <w:t>(I can play tennis.)</w:t>
      </w:r>
      <w:r>
        <w:rPr>
          <w:rFonts w:ascii="Times New Roman" w:hAnsi="Times New Roman"/>
          <w:b w:val="false"/>
          <w:i w:val="false"/>
          <w:color w:val="000000"/>
          <w:sz w:val="28"/>
        </w:rPr>
        <w:t xml:space="preserve"> и отсутствия умения </w:t>
      </w:r>
      <w:r>
        <w:rPr>
          <w:rFonts w:ascii="Times New Roman" w:hAnsi="Times New Roman"/>
          <w:b w:val="false"/>
          <w:i/>
          <w:color w:val="000000"/>
          <w:sz w:val="28"/>
        </w:rPr>
        <w:t>(I can’t play chess.)</w:t>
      </w:r>
      <w:r>
        <w:rPr>
          <w:rFonts w:ascii="Times New Roman" w:hAnsi="Times New Roman"/>
          <w:b w:val="false"/>
          <w:i w:val="false"/>
          <w:color w:val="000000"/>
          <w:sz w:val="28"/>
        </w:rPr>
        <w:t xml:space="preserve">; для получения разрешения </w:t>
      </w:r>
      <w:r>
        <w:rPr>
          <w:rFonts w:ascii="Times New Roman" w:hAnsi="Times New Roman"/>
          <w:b w:val="false"/>
          <w:i/>
          <w:color w:val="000000"/>
          <w:sz w:val="28"/>
        </w:rPr>
        <w:t>(Can I go out?).</w:t>
      </w:r>
    </w:p>
    <w:p>
      <w:pPr>
        <w:pStyle w:val="Normal"/>
        <w:spacing w:lineRule="exact" w:line="264" w:before="0" w:after="0"/>
        <w:ind w:firstLine="600"/>
        <w:jc w:val="both"/>
        <w:rPr/>
      </w:pPr>
      <w:r>
        <w:rPr>
          <w:rFonts w:ascii="Times New Roman" w:hAnsi="Times New Roman"/>
          <w:b w:val="false"/>
          <w:i w:val="false"/>
          <w:color w:val="000000"/>
          <w:sz w:val="28"/>
        </w:rPr>
        <w:t>Определённый, неопределённый и нулевой артикли c именами существительными (наиболее распространённые случаи).</w:t>
      </w:r>
    </w:p>
    <w:p>
      <w:pPr>
        <w:pStyle w:val="Normal"/>
        <w:spacing w:lineRule="exact" w:line="264" w:before="0" w:after="0"/>
        <w:ind w:firstLine="600"/>
        <w:jc w:val="both"/>
        <w:rPr/>
      </w:pPr>
      <w:r>
        <w:rPr>
          <w:rFonts w:ascii="Times New Roman" w:hAnsi="Times New Roman"/>
          <w:b w:val="false"/>
          <w:i w:val="false"/>
          <w:color w:val="000000"/>
          <w:sz w:val="28"/>
        </w:rPr>
        <w:t xml:space="preserve">Существительные во множественном числе, образованные по правилу и исключения </w:t>
      </w:r>
      <w:r>
        <w:rPr>
          <w:rFonts w:ascii="Times New Roman" w:hAnsi="Times New Roman"/>
          <w:b w:val="false"/>
          <w:i/>
          <w:color w:val="000000"/>
          <w:sz w:val="28"/>
        </w:rPr>
        <w:t>(a book – books; a man – men).</w:t>
      </w:r>
    </w:p>
    <w:p>
      <w:pPr>
        <w:pStyle w:val="Normal"/>
        <w:spacing w:lineRule="exact" w:line="264" w:before="0" w:after="0"/>
        <w:ind w:firstLine="600"/>
        <w:jc w:val="both"/>
        <w:rPr/>
      </w:pPr>
      <w:r>
        <w:rPr>
          <w:rFonts w:ascii="Times New Roman" w:hAnsi="Times New Roman"/>
          <w:b w:val="false"/>
          <w:i w:val="false"/>
          <w:color w:val="000000"/>
          <w:sz w:val="28"/>
        </w:rPr>
        <w:t xml:space="preserve">Личные местоимения </w:t>
      </w:r>
      <w:r>
        <w:rPr>
          <w:rFonts w:ascii="Times New Roman" w:hAnsi="Times New Roman"/>
          <w:b w:val="false"/>
          <w:i/>
          <w:color w:val="000000"/>
          <w:sz w:val="28"/>
        </w:rPr>
        <w:t>(I, you, he/she/it, we, they).</w:t>
      </w:r>
      <w:r>
        <w:rPr>
          <w:rFonts w:ascii="Times New Roman" w:hAnsi="Times New Roman"/>
          <w:b w:val="false"/>
          <w:i w:val="false"/>
          <w:color w:val="000000"/>
          <w:sz w:val="28"/>
        </w:rPr>
        <w:t xml:space="preserve"> Притяжательные местоимения </w:t>
      </w:r>
      <w:r>
        <w:rPr>
          <w:rFonts w:ascii="Times New Roman" w:hAnsi="Times New Roman"/>
          <w:b w:val="false"/>
          <w:i/>
          <w:color w:val="000000"/>
          <w:sz w:val="28"/>
        </w:rPr>
        <w:t>(my, your, his/her/its, our, their)</w:t>
      </w:r>
      <w:r>
        <w:rPr>
          <w:rFonts w:ascii="Times New Roman" w:hAnsi="Times New Roman"/>
          <w:b w:val="false"/>
          <w:i w:val="false"/>
          <w:color w:val="000000"/>
          <w:sz w:val="28"/>
        </w:rPr>
        <w:t xml:space="preserve">. Указательные местоимения </w:t>
      </w:r>
      <w:r>
        <w:rPr>
          <w:rFonts w:ascii="Times New Roman" w:hAnsi="Times New Roman"/>
          <w:b w:val="false"/>
          <w:i/>
          <w:color w:val="000000"/>
          <w:sz w:val="28"/>
        </w:rPr>
        <w:t>(this – these).</w:t>
      </w:r>
    </w:p>
    <w:p>
      <w:pPr>
        <w:pStyle w:val="Normal"/>
        <w:spacing w:lineRule="exact" w:line="264" w:before="0" w:after="0"/>
        <w:ind w:firstLine="600"/>
        <w:jc w:val="both"/>
        <w:rPr/>
      </w:pPr>
      <w:r>
        <w:rPr>
          <w:rFonts w:ascii="Times New Roman" w:hAnsi="Times New Roman"/>
          <w:b w:val="false"/>
          <w:i w:val="false"/>
          <w:color w:val="000000"/>
          <w:sz w:val="28"/>
        </w:rPr>
        <w:t>Количественные числительные (1–12).</w:t>
      </w:r>
    </w:p>
    <w:p>
      <w:pPr>
        <w:pStyle w:val="Normal"/>
        <w:spacing w:lineRule="exact" w:line="264" w:before="0" w:after="0"/>
        <w:ind w:firstLine="600"/>
        <w:jc w:val="both"/>
        <w:rPr/>
      </w:pPr>
      <w:r>
        <w:rPr>
          <w:rFonts w:ascii="Times New Roman" w:hAnsi="Times New Roman"/>
          <w:b w:val="false"/>
          <w:i w:val="false"/>
          <w:color w:val="000000"/>
          <w:sz w:val="28"/>
        </w:rPr>
        <w:t xml:space="preserve">Вопросительные слова </w:t>
      </w:r>
      <w:r>
        <w:rPr>
          <w:rFonts w:ascii="Times New Roman" w:hAnsi="Times New Roman"/>
          <w:b w:val="false"/>
          <w:i/>
          <w:color w:val="000000"/>
          <w:sz w:val="28"/>
        </w:rPr>
        <w:t>(who, what, how, where, how many)</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Предлоги места </w:t>
      </w:r>
      <w:r>
        <w:rPr>
          <w:rFonts w:ascii="Times New Roman" w:hAnsi="Times New Roman"/>
          <w:b w:val="false"/>
          <w:i/>
          <w:color w:val="000000"/>
          <w:sz w:val="28"/>
        </w:rPr>
        <w:t>(in, on, near, under).</w:t>
      </w:r>
    </w:p>
    <w:p>
      <w:pPr>
        <w:pStyle w:val="Normal"/>
        <w:spacing w:lineRule="exact" w:line="264" w:before="0" w:after="0"/>
        <w:ind w:firstLine="600"/>
        <w:jc w:val="both"/>
        <w:rPr/>
      </w:pPr>
      <w:r>
        <w:rPr>
          <w:rFonts w:ascii="Times New Roman" w:hAnsi="Times New Roman"/>
          <w:b w:val="false"/>
          <w:i w:val="false"/>
          <w:color w:val="000000"/>
          <w:sz w:val="28"/>
        </w:rPr>
        <w:t xml:space="preserve">Союзы </w:t>
      </w:r>
      <w:r>
        <w:rPr>
          <w:rFonts w:ascii="Times New Roman" w:hAnsi="Times New Roman"/>
          <w:b w:val="false"/>
          <w:i/>
          <w:color w:val="000000"/>
          <w:sz w:val="28"/>
        </w:rPr>
        <w:t xml:space="preserve">and </w:t>
      </w:r>
      <w:r>
        <w:rPr>
          <w:rFonts w:ascii="Times New Roman" w:hAnsi="Times New Roman"/>
          <w:b w:val="false"/>
          <w:i w:val="false"/>
          <w:color w:val="000000"/>
          <w:sz w:val="28"/>
        </w:rPr>
        <w:t xml:space="preserve">и </w:t>
      </w:r>
      <w:r>
        <w:rPr>
          <w:rFonts w:ascii="Times New Roman" w:hAnsi="Times New Roman"/>
          <w:b w:val="false"/>
          <w:i/>
          <w:color w:val="000000"/>
          <w:sz w:val="28"/>
        </w:rPr>
        <w:t>but</w:t>
      </w:r>
      <w:r>
        <w:rPr>
          <w:rFonts w:ascii="Times New Roman" w:hAnsi="Times New Roman"/>
          <w:b w:val="false"/>
          <w:i w:val="false"/>
          <w:color w:val="000000"/>
          <w:sz w:val="28"/>
        </w:rPr>
        <w:t xml:space="preserve"> (c однородными членами).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Социокультурные знания и умения</w:t>
      </w:r>
    </w:p>
    <w:p>
      <w:pPr>
        <w:pStyle w:val="Normal"/>
        <w:spacing w:lineRule="exact" w:line="264" w:before="0" w:after="0"/>
        <w:ind w:firstLine="600"/>
        <w:jc w:val="both"/>
        <w:rPr/>
      </w:pPr>
      <w:r>
        <w:rPr>
          <w:rFonts w:ascii="Times New Roman" w:hAnsi="Times New Roman"/>
          <w:b w:val="false"/>
          <w:i w:val="false"/>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pPr>
        <w:pStyle w:val="Normal"/>
        <w:spacing w:lineRule="exact" w:line="264" w:before="0" w:after="0"/>
        <w:ind w:firstLine="600"/>
        <w:jc w:val="both"/>
        <w:rPr/>
      </w:pPr>
      <w:r>
        <w:rPr>
          <w:rFonts w:ascii="Times New Roman" w:hAnsi="Times New Roman"/>
          <w:b w:val="false"/>
          <w:i w:val="false"/>
          <w:color w:val="000000"/>
          <w:sz w:val="28"/>
        </w:rPr>
        <w:t>Знание небольших произведений детского фольклора страны/стран изучаемого языка (рифмовки, стихи, песенки); персонажей детских книг.</w:t>
      </w:r>
    </w:p>
    <w:p>
      <w:pPr>
        <w:pStyle w:val="Normal"/>
        <w:spacing w:lineRule="exact" w:line="264" w:before="0" w:after="0"/>
        <w:ind w:firstLine="600"/>
        <w:jc w:val="both"/>
        <w:rPr/>
      </w:pPr>
      <w:r>
        <w:rPr>
          <w:rFonts w:ascii="Times New Roman" w:hAnsi="Times New Roman"/>
          <w:b w:val="false"/>
          <w:i w:val="false"/>
          <w:color w:val="000000"/>
          <w:sz w:val="28"/>
        </w:rPr>
        <w:t>Знание названий родной страны и страны/стран изучаемого языка и их столиц.</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Компенсаторные умения</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pPr>
        <w:pStyle w:val="Normal"/>
        <w:spacing w:lineRule="exact" w:line="264" w:before="0" w:after="0"/>
        <w:ind w:firstLine="600"/>
        <w:jc w:val="both"/>
        <w:rPr/>
      </w:pPr>
      <w:r>
        <w:rPr>
          <w:rFonts w:ascii="Times New Roman" w:hAnsi="Times New Roman"/>
          <w:b w:val="false"/>
          <w:i w:val="false"/>
          <w:color w:val="000000"/>
          <w:sz w:val="28"/>
        </w:rPr>
        <w:t>Использование в качестве опоры при порождении собственных высказываний ключевых слов, вопросов; иллюстраций.</w:t>
      </w:r>
    </w:p>
    <w:p>
      <w:pPr>
        <w:pStyle w:val="Normal"/>
        <w:spacing w:before="0" w:after="0"/>
        <w:ind w:left="120" w:hanging="0"/>
        <w:jc w:val="left"/>
        <w:rPr/>
      </w:pPr>
      <w:r>
        <w:rPr/>
      </w:r>
      <w:bookmarkStart w:id="18" w:name="_Toc140053182"/>
      <w:bookmarkStart w:id="19" w:name="_Toc140053182"/>
      <w:bookmarkEnd w:id="19"/>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3 КЛАСС</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Тематическое содержание речи</w:t>
      </w:r>
    </w:p>
    <w:p>
      <w:pPr>
        <w:pStyle w:val="Normal"/>
        <w:spacing w:lineRule="exact" w:line="264" w:before="0" w:after="0"/>
        <w:ind w:firstLine="600"/>
        <w:jc w:val="both"/>
        <w:rPr/>
      </w:pPr>
      <w:r>
        <w:rPr>
          <w:rFonts w:ascii="Times New Roman" w:hAnsi="Times New Roman"/>
          <w:b w:val="false"/>
          <w:i/>
          <w:color w:val="000000"/>
          <w:sz w:val="28"/>
        </w:rPr>
        <w:t>Мир моего «я»</w:t>
      </w:r>
      <w:r>
        <w:rPr>
          <w:rFonts w:ascii="Times New Roman" w:hAnsi="Times New Roman"/>
          <w:b w:val="false"/>
          <w:i w:val="false"/>
          <w:color w:val="000000"/>
          <w:sz w:val="28"/>
        </w:rPr>
        <w:t>. Моя семья. Мой день рождения. Моя любимая еда. Мой день (распорядок дня).</w:t>
      </w:r>
    </w:p>
    <w:p>
      <w:pPr>
        <w:pStyle w:val="Normal"/>
        <w:spacing w:lineRule="exact" w:line="264" w:before="0" w:after="0"/>
        <w:ind w:firstLine="600"/>
        <w:jc w:val="both"/>
        <w:rPr/>
      </w:pPr>
      <w:r>
        <w:rPr>
          <w:rFonts w:ascii="Times New Roman" w:hAnsi="Times New Roman"/>
          <w:b w:val="false"/>
          <w:i/>
          <w:color w:val="000000"/>
          <w:sz w:val="28"/>
        </w:rPr>
        <w:t>Мир моих увлечений</w:t>
      </w:r>
      <w:r>
        <w:rPr>
          <w:rFonts w:ascii="Times New Roman" w:hAnsi="Times New Roman"/>
          <w:b w:val="false"/>
          <w:i w:val="false"/>
          <w:color w:val="000000"/>
          <w:sz w:val="28"/>
        </w:rPr>
        <w:t>. Любимая игрушка, игра. Мой питомец. Любимые занятия. Любимая сказка. Выходной день. Каникулы.</w:t>
      </w:r>
    </w:p>
    <w:p>
      <w:pPr>
        <w:pStyle w:val="Normal"/>
        <w:spacing w:lineRule="exact" w:line="264" w:before="0" w:after="0"/>
        <w:ind w:firstLine="600"/>
        <w:jc w:val="both"/>
        <w:rPr/>
      </w:pPr>
      <w:r>
        <w:rPr>
          <w:rFonts w:ascii="Times New Roman" w:hAnsi="Times New Roman"/>
          <w:b w:val="false"/>
          <w:i/>
          <w:color w:val="000000"/>
          <w:sz w:val="28"/>
        </w:rPr>
        <w:t>Мир вокруг меня</w:t>
      </w:r>
      <w:r>
        <w:rPr>
          <w:rFonts w:ascii="Times New Roman" w:hAnsi="Times New Roman"/>
          <w:b w:val="false"/>
          <w:i w:val="false"/>
          <w:color w:val="000000"/>
          <w:sz w:val="28"/>
        </w:rPr>
        <w:t>. Моя комната (квартира, дом). Моя школа. Мои друзья. Моя малая родина (город, село). Дикие и домашние животные. Погода. Времена года (месяцы).</w:t>
      </w:r>
    </w:p>
    <w:p>
      <w:pPr>
        <w:pStyle w:val="Normal"/>
        <w:spacing w:lineRule="exact" w:line="264" w:before="0" w:after="0"/>
        <w:ind w:firstLine="600"/>
        <w:jc w:val="both"/>
        <w:rPr/>
      </w:pPr>
      <w:r>
        <w:rPr>
          <w:rFonts w:ascii="Times New Roman" w:hAnsi="Times New Roman"/>
          <w:b w:val="false"/>
          <w:i/>
          <w:color w:val="000000"/>
          <w:sz w:val="28"/>
        </w:rPr>
        <w:t>Родная страна и страны изучаемого языка</w:t>
      </w:r>
      <w:r>
        <w:rPr>
          <w:rFonts w:ascii="Times New Roman" w:hAnsi="Times New Roman"/>
          <w:b w:val="false"/>
          <w:i w:val="false"/>
          <w:color w:val="000000"/>
          <w:sz w:val="28"/>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Коммуникативные умения</w:t>
      </w:r>
    </w:p>
    <w:p>
      <w:pPr>
        <w:pStyle w:val="Normal"/>
        <w:spacing w:lineRule="exact" w:line="264" w:before="0" w:after="0"/>
        <w:ind w:firstLine="600"/>
        <w:jc w:val="both"/>
        <w:rPr/>
      </w:pPr>
      <w:r>
        <w:rPr>
          <w:rFonts w:ascii="Times New Roman" w:hAnsi="Times New Roman"/>
          <w:b w:val="false"/>
          <w:i/>
          <w:color w:val="000000"/>
          <w:sz w:val="28"/>
        </w:rPr>
        <w:t>Говорение</w:t>
      </w:r>
    </w:p>
    <w:p>
      <w:pPr>
        <w:pStyle w:val="Normal"/>
        <w:spacing w:lineRule="exact" w:line="264" w:before="0" w:after="0"/>
        <w:ind w:firstLine="600"/>
        <w:jc w:val="both"/>
        <w:rPr/>
      </w:pPr>
      <w:r>
        <w:rPr>
          <w:rFonts w:ascii="Times New Roman" w:hAnsi="Times New Roman"/>
          <w:b w:val="false"/>
          <w:i w:val="false"/>
          <w:color w:val="000000"/>
          <w:sz w:val="28"/>
        </w:rPr>
        <w:t xml:space="preserve">Коммуникативные умения </w:t>
      </w:r>
      <w:r>
        <w:rPr>
          <w:rFonts w:ascii="Times New Roman" w:hAnsi="Times New Roman"/>
          <w:b w:val="false"/>
          <w:i w:val="false"/>
          <w:color w:val="000000"/>
          <w:sz w:val="28"/>
          <w:u w:val="single"/>
        </w:rPr>
        <w:t>диалогической</w:t>
      </w:r>
      <w:r>
        <w:rPr>
          <w:rFonts w:ascii="Times New Roman" w:hAnsi="Times New Roman"/>
          <w:b w:val="false"/>
          <w:i w:val="false"/>
          <w:color w:val="000000"/>
          <w:sz w:val="28"/>
        </w:rPr>
        <w:t xml:space="preserve"> речи.</w:t>
      </w:r>
    </w:p>
    <w:p>
      <w:pPr>
        <w:pStyle w:val="Normal"/>
        <w:spacing w:lineRule="exact" w:line="264" w:before="0" w:after="0"/>
        <w:ind w:firstLine="600"/>
        <w:jc w:val="both"/>
        <w:rPr/>
      </w:pPr>
      <w:r>
        <w:rPr>
          <w:rFonts w:ascii="Times New Roman" w:hAnsi="Times New Roman"/>
          <w:b w:val="false"/>
          <w:i w:val="false"/>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pPr>
        <w:pStyle w:val="Normal"/>
        <w:spacing w:lineRule="exact" w:line="264" w:before="0" w:after="0"/>
        <w:ind w:firstLine="600"/>
        <w:jc w:val="both"/>
        <w:rPr/>
      </w:pPr>
      <w:r>
        <w:rPr>
          <w:rFonts w:ascii="Times New Roman" w:hAnsi="Times New Roman"/>
          <w:b w:val="false"/>
          <w:i w:val="false"/>
          <w:color w:val="000000"/>
          <w:sz w:val="28"/>
        </w:rPr>
        <w:t>диалога – побуждения к действию: приглашение собеседника к совместной деятельности, вежливое согласие/не согласие на предложение собеседника;</w:t>
      </w:r>
    </w:p>
    <w:p>
      <w:pPr>
        <w:pStyle w:val="Normal"/>
        <w:spacing w:lineRule="exact" w:line="264" w:before="0" w:after="0"/>
        <w:ind w:firstLine="600"/>
        <w:jc w:val="both"/>
        <w:rPr/>
      </w:pPr>
      <w:r>
        <w:rPr>
          <w:rFonts w:ascii="Times New Roman" w:hAnsi="Times New Roman"/>
          <w:b w:val="false"/>
          <w:i w:val="false"/>
          <w:color w:val="000000"/>
          <w:sz w:val="28"/>
        </w:rPr>
        <w:t>диалога-расспроса: запрашивание интересующей информации; сообщение фактической информации, ответы на вопросы собеседника.</w:t>
      </w:r>
    </w:p>
    <w:p>
      <w:pPr>
        <w:pStyle w:val="Normal"/>
        <w:spacing w:lineRule="exact" w:line="264" w:before="0" w:after="0"/>
        <w:ind w:firstLine="600"/>
        <w:jc w:val="both"/>
        <w:rPr/>
      </w:pPr>
      <w:r>
        <w:rPr>
          <w:rFonts w:ascii="Times New Roman" w:hAnsi="Times New Roman"/>
          <w:b w:val="false"/>
          <w:i w:val="false"/>
          <w:color w:val="000000"/>
          <w:sz w:val="28"/>
        </w:rPr>
        <w:t xml:space="preserve">Коммуникативные умения </w:t>
      </w:r>
      <w:r>
        <w:rPr>
          <w:rFonts w:ascii="Times New Roman" w:hAnsi="Times New Roman"/>
          <w:b w:val="false"/>
          <w:i w:val="false"/>
          <w:color w:val="000000"/>
          <w:sz w:val="28"/>
          <w:u w:val="single"/>
        </w:rPr>
        <w:t>монологической</w:t>
      </w:r>
      <w:r>
        <w:rPr>
          <w:rFonts w:ascii="Times New Roman" w:hAnsi="Times New Roman"/>
          <w:b w:val="false"/>
          <w:i w:val="false"/>
          <w:color w:val="000000"/>
          <w:sz w:val="28"/>
        </w:rPr>
        <w:t xml:space="preserve"> речи.</w:t>
      </w:r>
    </w:p>
    <w:p>
      <w:pPr>
        <w:pStyle w:val="Normal"/>
        <w:spacing w:lineRule="exact" w:line="264" w:before="0" w:after="0"/>
        <w:ind w:firstLine="600"/>
        <w:jc w:val="both"/>
        <w:rPr/>
      </w:pPr>
      <w:r>
        <w:rPr>
          <w:rFonts w:ascii="Times New Roman" w:hAnsi="Times New Roman"/>
          <w:b w:val="false"/>
          <w:i w:val="false"/>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pPr>
        <w:pStyle w:val="Normal"/>
        <w:spacing w:lineRule="exact" w:line="264" w:before="0" w:after="0"/>
        <w:ind w:firstLine="600"/>
        <w:jc w:val="both"/>
        <w:rPr/>
      </w:pPr>
      <w:r>
        <w:rPr>
          <w:rFonts w:ascii="Times New Roman" w:hAnsi="Times New Roman"/>
          <w:b w:val="false"/>
          <w:i w:val="false"/>
          <w:color w:val="000000"/>
          <w:sz w:val="28"/>
        </w:rPr>
        <w:t>Пересказ с опорой на ключевые слова, вопросы и (или) иллюстрации основного содержания прочитанного текста.</w:t>
      </w:r>
    </w:p>
    <w:p>
      <w:pPr>
        <w:pStyle w:val="Normal"/>
        <w:spacing w:lineRule="exact" w:line="264" w:before="0" w:after="0"/>
        <w:ind w:firstLine="600"/>
        <w:jc w:val="both"/>
        <w:rPr/>
      </w:pPr>
      <w:r>
        <w:rPr>
          <w:rFonts w:ascii="Times New Roman" w:hAnsi="Times New Roman"/>
          <w:b w:val="false"/>
          <w:i/>
          <w:color w:val="000000"/>
          <w:sz w:val="28"/>
        </w:rPr>
        <w:t>Аудирование</w:t>
      </w:r>
    </w:p>
    <w:p>
      <w:pPr>
        <w:pStyle w:val="Normal"/>
        <w:spacing w:lineRule="exact" w:line="264" w:before="0" w:after="0"/>
        <w:ind w:firstLine="600"/>
        <w:jc w:val="both"/>
        <w:rPr/>
      </w:pPr>
      <w:r>
        <w:rPr>
          <w:rFonts w:ascii="Times New Roman" w:hAnsi="Times New Roman"/>
          <w:b w:val="false"/>
          <w:i w:val="false"/>
          <w:color w:val="000000"/>
          <w:sz w:val="28"/>
        </w:rPr>
        <w:t>Понимание на слух речи учителя и других обучающихся и вербальная/невербальная реакция на услышанное (при непосредственном общении).</w:t>
      </w:r>
    </w:p>
    <w:p>
      <w:pPr>
        <w:pStyle w:val="Normal"/>
        <w:spacing w:lineRule="exact" w:line="264" w:before="0" w:after="0"/>
        <w:ind w:firstLine="600"/>
        <w:jc w:val="both"/>
        <w:rPr/>
      </w:pPr>
      <w:r>
        <w:rPr>
          <w:rFonts w:ascii="Times New Roman" w:hAnsi="Times New Roman"/>
          <w:b w:val="false"/>
          <w:i w:val="false"/>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pPr>
        <w:pStyle w:val="Normal"/>
        <w:spacing w:lineRule="exact" w:line="264" w:before="0" w:after="0"/>
        <w:ind w:firstLine="600"/>
        <w:jc w:val="both"/>
        <w:rPr/>
      </w:pPr>
      <w:r>
        <w:rPr>
          <w:rFonts w:ascii="Times New Roman" w:hAnsi="Times New Roman"/>
          <w:b w:val="false"/>
          <w:i w:val="false"/>
          <w:color w:val="000000"/>
          <w:sz w:val="28"/>
        </w:rPr>
        <w:t>Тексты для аудирования: диалог, высказывания собеседников в ситуациях повседневного общения, рассказ, сказка.</w:t>
      </w:r>
    </w:p>
    <w:p>
      <w:pPr>
        <w:pStyle w:val="Normal"/>
        <w:spacing w:lineRule="exact" w:line="264" w:before="0" w:after="0"/>
        <w:ind w:firstLine="600"/>
        <w:jc w:val="both"/>
        <w:rPr/>
      </w:pPr>
      <w:r>
        <w:rPr>
          <w:rFonts w:ascii="Times New Roman" w:hAnsi="Times New Roman"/>
          <w:b w:val="false"/>
          <w:i/>
          <w:color w:val="000000"/>
          <w:sz w:val="28"/>
        </w:rPr>
        <w:t>Смысловое чтение</w:t>
      </w:r>
    </w:p>
    <w:p>
      <w:pPr>
        <w:pStyle w:val="Normal"/>
        <w:spacing w:lineRule="exact" w:line="264" w:before="0" w:after="0"/>
        <w:ind w:firstLine="600"/>
        <w:jc w:val="both"/>
        <w:rPr/>
      </w:pPr>
      <w:r>
        <w:rPr>
          <w:rFonts w:ascii="Times New Roman" w:hAnsi="Times New Roman"/>
          <w:b w:val="false"/>
          <w:i w:val="false"/>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вслух: диалог, рассказ, сказка.</w:t>
      </w:r>
    </w:p>
    <w:p>
      <w:pPr>
        <w:pStyle w:val="Normal"/>
        <w:spacing w:lineRule="exact" w:line="264" w:before="0" w:after="0"/>
        <w:ind w:firstLine="600"/>
        <w:jc w:val="both"/>
        <w:rPr/>
      </w:pPr>
      <w:r>
        <w:rPr>
          <w:rFonts w:ascii="Times New Roman" w:hAnsi="Times New Roman"/>
          <w:b w:val="false"/>
          <w:i w:val="false"/>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диалог, рассказ, сказка, электронное сообщение личного характера.</w:t>
      </w:r>
    </w:p>
    <w:p>
      <w:pPr>
        <w:pStyle w:val="Normal"/>
        <w:spacing w:lineRule="exact" w:line="264" w:before="0" w:after="0"/>
        <w:ind w:firstLine="600"/>
        <w:jc w:val="both"/>
        <w:rPr/>
      </w:pPr>
      <w:r>
        <w:rPr>
          <w:rFonts w:ascii="Times New Roman" w:hAnsi="Times New Roman"/>
          <w:b w:val="false"/>
          <w:i/>
          <w:color w:val="000000"/>
          <w:sz w:val="28"/>
        </w:rPr>
        <w:t>Письмо</w:t>
      </w:r>
    </w:p>
    <w:p>
      <w:pPr>
        <w:pStyle w:val="Normal"/>
        <w:spacing w:lineRule="exact" w:line="264" w:before="0" w:after="0"/>
        <w:ind w:firstLine="600"/>
        <w:jc w:val="both"/>
        <w:rPr/>
      </w:pPr>
      <w:r>
        <w:rPr>
          <w:rFonts w:ascii="Times New Roman" w:hAnsi="Times New Roman"/>
          <w:b w:val="false"/>
          <w:i w:val="false"/>
          <w:color w:val="000000"/>
          <w:sz w:val="28"/>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pPr>
        <w:pStyle w:val="Normal"/>
        <w:spacing w:lineRule="exact" w:line="264" w:before="0" w:after="0"/>
        <w:ind w:firstLine="600"/>
        <w:jc w:val="both"/>
        <w:rPr/>
      </w:pPr>
      <w:r>
        <w:rPr>
          <w:rFonts w:ascii="Times New Roman" w:hAnsi="Times New Roman"/>
          <w:b w:val="false"/>
          <w:i w:val="false"/>
          <w:color w:val="000000"/>
          <w:sz w:val="28"/>
        </w:rPr>
        <w:t>Создание подписей к картинкам, фотографиям с пояснением, что на них изображено.</w:t>
      </w:r>
    </w:p>
    <w:p>
      <w:pPr>
        <w:pStyle w:val="Normal"/>
        <w:spacing w:lineRule="exact" w:line="264" w:before="0" w:after="0"/>
        <w:ind w:firstLine="600"/>
        <w:jc w:val="both"/>
        <w:rPr/>
      </w:pPr>
      <w:r>
        <w:rPr>
          <w:rFonts w:ascii="Times New Roman" w:hAnsi="Times New Roman"/>
          <w:b w:val="false"/>
          <w:i w:val="false"/>
          <w:color w:val="000000"/>
          <w:sz w:val="28"/>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Написание с опорой на образец поздравлений с праздниками (с днём рождения, Новым годом, Рождеством) с выражением пожеланий.</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Языковые знания и навыки</w:t>
      </w:r>
    </w:p>
    <w:p>
      <w:pPr>
        <w:pStyle w:val="Normal"/>
        <w:spacing w:lineRule="exact" w:line="264" w:before="0" w:after="0"/>
        <w:ind w:firstLine="600"/>
        <w:jc w:val="both"/>
        <w:rPr/>
      </w:pPr>
      <w:r>
        <w:rPr>
          <w:rFonts w:ascii="Times New Roman" w:hAnsi="Times New Roman"/>
          <w:b w:val="false"/>
          <w:i/>
          <w:color w:val="000000"/>
          <w:sz w:val="28"/>
        </w:rPr>
        <w:t>Фонетическая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Буквы английского алфавита. Фонетически корректное озвучивание букв английского алфавита.</w:t>
      </w:r>
    </w:p>
    <w:p>
      <w:pPr>
        <w:pStyle w:val="Normal"/>
        <w:spacing w:lineRule="exact" w:line="264" w:before="0" w:after="0"/>
        <w:ind w:firstLine="600"/>
        <w:jc w:val="both"/>
        <w:rPr/>
      </w:pPr>
      <w:r>
        <w:rPr>
          <w:rFonts w:ascii="Times New Roman" w:hAnsi="Times New Roman"/>
          <w:b w:val="false"/>
          <w:i w:val="false"/>
          <w:color w:val="000000"/>
          <w:sz w:val="28"/>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b w:val="false"/>
          <w:i/>
          <w:color w:val="000000"/>
          <w:sz w:val="28"/>
        </w:rPr>
        <w:t>«r» (there is/there are).</w:t>
      </w:r>
    </w:p>
    <w:p>
      <w:pPr>
        <w:pStyle w:val="Normal"/>
        <w:spacing w:lineRule="exact" w:line="264" w:before="0" w:after="0"/>
        <w:ind w:firstLine="600"/>
        <w:jc w:val="both"/>
        <w:rPr/>
      </w:pPr>
      <w:r>
        <w:rPr>
          <w:rFonts w:ascii="Times New Roman" w:hAnsi="Times New Roman"/>
          <w:b w:val="false"/>
          <w:i w:val="false"/>
          <w:color w:val="000000"/>
          <w:sz w:val="28"/>
        </w:rPr>
        <w:t>Ритмико-интонационные особенности повествовательного, побудительного и вопросительного (общий и специальный вопрос) предложений.</w:t>
      </w:r>
    </w:p>
    <w:p>
      <w:pPr>
        <w:pStyle w:val="Normal"/>
        <w:spacing w:lineRule="exact" w:line="264" w:before="0" w:after="0"/>
        <w:ind w:firstLine="600"/>
        <w:jc w:val="both"/>
        <w:rPr/>
      </w:pPr>
      <w:r>
        <w:rPr>
          <w:rFonts w:ascii="Times New Roman" w:hAnsi="Times New Roman"/>
          <w:b w:val="false"/>
          <w:i w:val="false"/>
          <w:color w:val="000000"/>
          <w:sz w:val="28"/>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pPr>
        <w:pStyle w:val="Normal"/>
        <w:spacing w:lineRule="exact" w:line="264" w:before="0" w:after="0"/>
        <w:ind w:firstLine="600"/>
        <w:jc w:val="both"/>
        <w:rPr/>
      </w:pPr>
      <w:r>
        <w:rPr>
          <w:rFonts w:ascii="Times New Roman" w:hAnsi="Times New Roman"/>
          <w:b w:val="false"/>
          <w:i w:val="false"/>
          <w:color w:val="000000"/>
          <w:sz w:val="28"/>
        </w:rPr>
        <w:t xml:space="preserve">Чтение гласных в открытом и закрытом слоге в односложных словах, чтения гласных в третьем типе слога (гласная </w:t>
      </w:r>
      <w:r>
        <w:rPr>
          <w:rFonts w:ascii="Times New Roman" w:hAnsi="Times New Roman"/>
          <w:b w:val="false"/>
          <w:i/>
          <w:color w:val="000000"/>
          <w:sz w:val="28"/>
        </w:rPr>
        <w:t>+ r</w:t>
      </w:r>
      <w:r>
        <w:rPr>
          <w:rFonts w:ascii="Times New Roman" w:hAnsi="Times New Roman"/>
          <w:b w:val="false"/>
          <w:i w:val="false"/>
          <w:color w:val="000000"/>
          <w:sz w:val="28"/>
        </w:rPr>
        <w:t xml:space="preserve">); согласных, основных звукобуквенных сочетаний, в частности сложных сочетаний букв (например, </w:t>
      </w:r>
      <w:r>
        <w:rPr>
          <w:rFonts w:ascii="Times New Roman" w:hAnsi="Times New Roman"/>
          <w:b w:val="false"/>
          <w:i/>
          <w:color w:val="000000"/>
          <w:sz w:val="28"/>
        </w:rPr>
        <w:t>tion, ight</w:t>
      </w:r>
      <w:r>
        <w:rPr>
          <w:rFonts w:ascii="Times New Roman" w:hAnsi="Times New Roman"/>
          <w:b w:val="false"/>
          <w:i w:val="false"/>
          <w:color w:val="000000"/>
          <w:sz w:val="28"/>
        </w:rPr>
        <w:t>) в односложных, двусложных и многосложных словах.</w:t>
      </w:r>
    </w:p>
    <w:p>
      <w:pPr>
        <w:pStyle w:val="Normal"/>
        <w:spacing w:lineRule="exact" w:line="264" w:before="0" w:after="0"/>
        <w:ind w:firstLine="600"/>
        <w:jc w:val="both"/>
        <w:rPr/>
      </w:pPr>
      <w:r>
        <w:rPr>
          <w:rFonts w:ascii="Times New Roman" w:hAnsi="Times New Roman"/>
          <w:b w:val="false"/>
          <w:i w:val="false"/>
          <w:color w:val="000000"/>
          <w:sz w:val="28"/>
        </w:rPr>
        <w:t>Вычленение некоторых звукобуквенных сочетаний при анализе изученных слов.</w:t>
      </w:r>
    </w:p>
    <w:p>
      <w:pPr>
        <w:pStyle w:val="Normal"/>
        <w:spacing w:lineRule="exact" w:line="264" w:before="0" w:after="0"/>
        <w:ind w:firstLine="600"/>
        <w:jc w:val="both"/>
        <w:rPr/>
      </w:pPr>
      <w:r>
        <w:rPr>
          <w:rFonts w:ascii="Times New Roman" w:hAnsi="Times New Roman"/>
          <w:b w:val="false"/>
          <w:i w:val="false"/>
          <w:color w:val="000000"/>
          <w:sz w:val="28"/>
        </w:rPr>
        <w:t>Чтение новых слов согласно основным правилам чтения с использованием полной или частичной транскрипции.</w:t>
      </w:r>
    </w:p>
    <w:p>
      <w:pPr>
        <w:pStyle w:val="Normal"/>
        <w:spacing w:lineRule="exact" w:line="264" w:before="0" w:after="0"/>
        <w:ind w:firstLine="600"/>
        <w:jc w:val="both"/>
        <w:rPr/>
      </w:pPr>
      <w:r>
        <w:rPr>
          <w:rFonts w:ascii="Times New Roman" w:hAnsi="Times New Roman"/>
          <w:b w:val="false"/>
          <w:i w:val="false"/>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pPr>
        <w:pStyle w:val="Normal"/>
        <w:spacing w:lineRule="exact" w:line="264" w:before="0" w:after="0"/>
        <w:ind w:firstLine="600"/>
        <w:jc w:val="both"/>
        <w:rPr/>
      </w:pPr>
      <w:r>
        <w:rPr>
          <w:rFonts w:ascii="Times New Roman" w:hAnsi="Times New Roman"/>
          <w:b w:val="false"/>
          <w:i/>
          <w:color w:val="000000"/>
          <w:sz w:val="28"/>
        </w:rPr>
        <w:t>Графика, орфография и пунктуация</w:t>
      </w:r>
    </w:p>
    <w:p>
      <w:pPr>
        <w:pStyle w:val="Normal"/>
        <w:spacing w:lineRule="exact" w:line="264" w:before="0" w:after="0"/>
        <w:ind w:firstLine="600"/>
        <w:jc w:val="both"/>
        <w:rPr/>
      </w:pPr>
      <w:r>
        <w:rPr>
          <w:rFonts w:ascii="Times New Roman" w:hAnsi="Times New Roman"/>
          <w:b w:val="false"/>
          <w:i w:val="false"/>
          <w:color w:val="000000"/>
          <w:sz w:val="28"/>
        </w:rPr>
        <w:t>Правильное написание изученных слов.</w:t>
      </w:r>
    </w:p>
    <w:p>
      <w:pPr>
        <w:pStyle w:val="Normal"/>
        <w:spacing w:lineRule="exact" w:line="264" w:before="0" w:after="0"/>
        <w:ind w:firstLine="600"/>
        <w:jc w:val="both"/>
        <w:rPr/>
      </w:pPr>
      <w:r>
        <w:rPr>
          <w:rFonts w:ascii="Times New Roman" w:hAnsi="Times New Roman"/>
          <w:b w:val="false"/>
          <w:i w:val="false"/>
          <w:color w:val="000000"/>
          <w:sz w:val="28"/>
        </w:rPr>
        <w:t xml:space="preserve">Правильная расстановка знаков препинания: точки, вопросительного </w:t>
      </w:r>
    </w:p>
    <w:p>
      <w:pPr>
        <w:pStyle w:val="Normal"/>
        <w:spacing w:lineRule="exact" w:line="264" w:before="0" w:after="0"/>
        <w:ind w:firstLine="600"/>
        <w:jc w:val="both"/>
        <w:rPr/>
      </w:pPr>
      <w:r>
        <w:rPr>
          <w:rFonts w:ascii="Times New Roman" w:hAnsi="Times New Roman"/>
          <w:b w:val="false"/>
          <w:i w:val="false"/>
          <w:color w:val="000000"/>
          <w:sz w:val="28"/>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pPr>
        <w:pStyle w:val="Normal"/>
        <w:spacing w:lineRule="exact" w:line="264" w:before="0" w:after="0"/>
        <w:ind w:firstLine="600"/>
        <w:jc w:val="both"/>
        <w:rPr/>
      </w:pPr>
      <w:r>
        <w:rPr>
          <w:rFonts w:ascii="Times New Roman" w:hAnsi="Times New Roman"/>
          <w:b w:val="false"/>
          <w:i/>
          <w:color w:val="000000"/>
          <w:sz w:val="28"/>
        </w:rPr>
        <w:t>Лексическая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Распознавание в письменном и звучащем тексте и употребление в устной </w:t>
      </w:r>
    </w:p>
    <w:p>
      <w:pPr>
        <w:pStyle w:val="Normal"/>
        <w:spacing w:lineRule="exact" w:line="264" w:before="0" w:after="0"/>
        <w:ind w:firstLine="600"/>
        <w:jc w:val="both"/>
        <w:rPr/>
      </w:pPr>
      <w:r>
        <w:rPr>
          <w:rFonts w:ascii="Times New Roman" w:hAnsi="Times New Roman"/>
          <w:b w:val="false"/>
          <w:i w:val="false"/>
          <w:color w:val="000000"/>
          <w:sz w:val="28"/>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Pr>
          <w:rFonts w:ascii="Times New Roman" w:hAnsi="Times New Roman"/>
          <w:b w:val="false"/>
          <w:i/>
          <w:color w:val="000000"/>
          <w:sz w:val="28"/>
        </w:rPr>
        <w:t>-teen, -ty, -th)</w:t>
      </w:r>
      <w:r>
        <w:rPr>
          <w:rFonts w:ascii="Times New Roman" w:hAnsi="Times New Roman"/>
          <w:b w:val="false"/>
          <w:i w:val="false"/>
          <w:color w:val="000000"/>
          <w:sz w:val="28"/>
        </w:rPr>
        <w:t xml:space="preserve"> и словосложения </w:t>
      </w:r>
      <w:r>
        <w:rPr>
          <w:rFonts w:ascii="Times New Roman" w:hAnsi="Times New Roman"/>
          <w:b w:val="false"/>
          <w:i/>
          <w:color w:val="000000"/>
          <w:sz w:val="28"/>
        </w:rPr>
        <w:t>(sportsman).</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Распознавание в устной и письменной речи интернациональных слов </w:t>
      </w:r>
      <w:r>
        <w:rPr>
          <w:rFonts w:ascii="Times New Roman" w:hAnsi="Times New Roman"/>
          <w:b w:val="false"/>
          <w:i/>
          <w:color w:val="000000"/>
          <w:sz w:val="28"/>
        </w:rPr>
        <w:t>(doctor, film)</w:t>
      </w:r>
      <w:r>
        <w:rPr>
          <w:rFonts w:ascii="Times New Roman" w:hAnsi="Times New Roman"/>
          <w:b w:val="false"/>
          <w:i w:val="false"/>
          <w:color w:val="000000"/>
          <w:sz w:val="28"/>
        </w:rPr>
        <w:t xml:space="preserve"> с помощью языковой догадки.</w:t>
      </w:r>
    </w:p>
    <w:p>
      <w:pPr>
        <w:pStyle w:val="Normal"/>
        <w:spacing w:lineRule="exact" w:line="264" w:before="0" w:after="0"/>
        <w:ind w:firstLine="600"/>
        <w:jc w:val="both"/>
        <w:rPr/>
      </w:pPr>
      <w:r>
        <w:rPr>
          <w:rFonts w:ascii="Times New Roman" w:hAnsi="Times New Roman"/>
          <w:b w:val="false"/>
          <w:i/>
          <w:color w:val="000000"/>
          <w:sz w:val="28"/>
        </w:rPr>
        <w:t>Грамматическая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Pr>
          <w:rFonts w:ascii="Times New Roman" w:hAnsi="Times New Roman"/>
          <w:b w:val="false"/>
          <w:i/>
          <w:color w:val="000000"/>
          <w:sz w:val="28"/>
        </w:rPr>
        <w:t>-teen, -ty, -th</w:t>
      </w:r>
      <w:r>
        <w:rPr>
          <w:rFonts w:ascii="Times New Roman" w:hAnsi="Times New Roman"/>
          <w:b w:val="false"/>
          <w:i w:val="false"/>
          <w:color w:val="000000"/>
          <w:sz w:val="28"/>
        </w:rPr>
        <w:t>) и словосложения (</w:t>
      </w:r>
      <w:r>
        <w:rPr>
          <w:rFonts w:ascii="Times New Roman" w:hAnsi="Times New Roman"/>
          <w:b w:val="false"/>
          <w:i/>
          <w:color w:val="000000"/>
          <w:sz w:val="28"/>
        </w:rPr>
        <w:t>football, snowman</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Предложения с начальным </w:t>
      </w:r>
      <w:r>
        <w:rPr>
          <w:rFonts w:ascii="Times New Roman" w:hAnsi="Times New Roman"/>
          <w:b w:val="false"/>
          <w:i/>
          <w:color w:val="000000"/>
          <w:sz w:val="28"/>
        </w:rPr>
        <w:t>There + to be</w:t>
      </w:r>
      <w:r>
        <w:rPr>
          <w:rFonts w:ascii="Times New Roman" w:hAnsi="Times New Roman"/>
          <w:b w:val="false"/>
          <w:i w:val="false"/>
          <w:color w:val="000000"/>
          <w:sz w:val="28"/>
        </w:rPr>
        <w:t xml:space="preserve"> в Past Simple Tense (</w:t>
      </w:r>
      <w:r>
        <w:rPr>
          <w:rFonts w:ascii="Times New Roman" w:hAnsi="Times New Roman"/>
          <w:b w:val="false"/>
          <w:i/>
          <w:color w:val="000000"/>
          <w:sz w:val="28"/>
        </w:rPr>
        <w:t>There was an old house near the river</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Побудительные предложения в отрицательной </w:t>
      </w:r>
      <w:r>
        <w:rPr>
          <w:rFonts w:ascii="Times New Roman" w:hAnsi="Times New Roman"/>
          <w:b w:val="false"/>
          <w:i/>
          <w:color w:val="000000"/>
          <w:sz w:val="28"/>
        </w:rPr>
        <w:t>(Don’t talk, please.)</w:t>
      </w:r>
      <w:r>
        <w:rPr>
          <w:rFonts w:ascii="Times New Roman" w:hAnsi="Times New Roman"/>
          <w:b w:val="false"/>
          <w:i w:val="false"/>
          <w:color w:val="000000"/>
          <w:sz w:val="28"/>
        </w:rPr>
        <w:t xml:space="preserve"> форме.</w:t>
      </w:r>
    </w:p>
    <w:p>
      <w:pPr>
        <w:pStyle w:val="Normal"/>
        <w:spacing w:lineRule="exact" w:line="264" w:before="0" w:after="0"/>
        <w:ind w:firstLine="600"/>
        <w:jc w:val="both"/>
        <w:rPr/>
      </w:pPr>
      <w:r>
        <w:rPr>
          <w:rFonts w:ascii="Times New Roman" w:hAnsi="Times New Roman"/>
          <w:b w:val="false"/>
          <w:i w:val="false"/>
          <w:color w:val="000000"/>
          <w:sz w:val="28"/>
        </w:rPr>
        <w:t>Правильные и неправильные глаголы в Past Simple Tense в повествовательных (утвердительных и отрицательных) и вопросительных (общий и специальный вопросы) предложениях.</w:t>
      </w:r>
    </w:p>
    <w:p>
      <w:pPr>
        <w:pStyle w:val="Normal"/>
        <w:spacing w:lineRule="exact" w:line="264" w:before="0" w:after="0"/>
        <w:ind w:firstLine="600"/>
        <w:jc w:val="both"/>
        <w:rPr/>
      </w:pPr>
      <w:r>
        <w:rPr>
          <w:rFonts w:ascii="Times New Roman" w:hAnsi="Times New Roman"/>
          <w:b w:val="false"/>
          <w:i w:val="false"/>
          <w:color w:val="000000"/>
          <w:sz w:val="28"/>
        </w:rPr>
        <w:t xml:space="preserve">Конструкция </w:t>
      </w:r>
      <w:r>
        <w:rPr>
          <w:rFonts w:ascii="Times New Roman" w:hAnsi="Times New Roman"/>
          <w:b w:val="false"/>
          <w:i/>
          <w:color w:val="000000"/>
          <w:sz w:val="28"/>
        </w:rPr>
        <w:t>I’d like to ... (I’d like to read this book.)</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Конструкции с глаголами на </w:t>
      </w:r>
      <w:r>
        <w:rPr>
          <w:rFonts w:ascii="Times New Roman" w:hAnsi="Times New Roman"/>
          <w:b w:val="false"/>
          <w:i/>
          <w:color w:val="000000"/>
          <w:sz w:val="28"/>
        </w:rPr>
        <w:t>-ing: to like/enjoy doing smth (I like riding my bike.).</w:t>
      </w:r>
    </w:p>
    <w:p>
      <w:pPr>
        <w:pStyle w:val="Normal"/>
        <w:spacing w:lineRule="exact" w:line="264" w:before="0" w:after="0"/>
        <w:ind w:firstLine="600"/>
        <w:jc w:val="both"/>
        <w:rPr/>
      </w:pPr>
      <w:r>
        <w:rPr>
          <w:rFonts w:ascii="Times New Roman" w:hAnsi="Times New Roman"/>
          <w:b w:val="false"/>
          <w:i w:val="false"/>
          <w:color w:val="000000"/>
          <w:sz w:val="28"/>
        </w:rPr>
        <w:t xml:space="preserve">Существительные в притяжательном падеже </w:t>
      </w:r>
      <w:r>
        <w:rPr>
          <w:rFonts w:ascii="Times New Roman" w:hAnsi="Times New Roman"/>
          <w:b w:val="false"/>
          <w:i/>
          <w:color w:val="000000"/>
          <w:sz w:val="28"/>
        </w:rPr>
        <w:t>(Possessive Case; Ann’s dress, children’s toys, boys’ books)</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Слова, выражающие количество с исчисляемыми и неисчисляемыми существительными </w:t>
      </w:r>
      <w:r>
        <w:rPr>
          <w:rFonts w:ascii="Times New Roman" w:hAnsi="Times New Roman"/>
          <w:b w:val="false"/>
          <w:i/>
          <w:color w:val="000000"/>
          <w:sz w:val="28"/>
        </w:rPr>
        <w:t>(much/many/a lot of).</w:t>
      </w:r>
    </w:p>
    <w:p>
      <w:pPr>
        <w:pStyle w:val="Normal"/>
        <w:spacing w:lineRule="exact" w:line="264" w:before="0" w:after="0"/>
        <w:ind w:firstLine="600"/>
        <w:jc w:val="both"/>
        <w:rPr/>
      </w:pPr>
      <w:r>
        <w:rPr>
          <w:rFonts w:ascii="Times New Roman" w:hAnsi="Times New Roman"/>
          <w:b w:val="false"/>
          <w:i w:val="false"/>
          <w:color w:val="000000"/>
          <w:sz w:val="28"/>
        </w:rPr>
        <w:t xml:space="preserve">Личные местоимения в объектном </w:t>
      </w:r>
      <w:r>
        <w:rPr>
          <w:rFonts w:ascii="Times New Roman" w:hAnsi="Times New Roman"/>
          <w:b w:val="false"/>
          <w:i/>
          <w:color w:val="000000"/>
          <w:sz w:val="28"/>
        </w:rPr>
        <w:t>(me, you, him/her/it, us, them)</w:t>
      </w:r>
      <w:r>
        <w:rPr>
          <w:rFonts w:ascii="Times New Roman" w:hAnsi="Times New Roman"/>
          <w:b w:val="false"/>
          <w:i w:val="false"/>
          <w:color w:val="000000"/>
          <w:sz w:val="28"/>
        </w:rPr>
        <w:t xml:space="preserve"> падеже. Указательные местоимения </w:t>
      </w:r>
      <w:r>
        <w:rPr>
          <w:rFonts w:ascii="Times New Roman" w:hAnsi="Times New Roman"/>
          <w:b w:val="false"/>
          <w:i/>
          <w:color w:val="000000"/>
          <w:sz w:val="28"/>
        </w:rPr>
        <w:t>(this – these; that – those).</w:t>
      </w:r>
      <w:r>
        <w:rPr>
          <w:rFonts w:ascii="Times New Roman" w:hAnsi="Times New Roman"/>
          <w:b w:val="false"/>
          <w:i w:val="false"/>
          <w:color w:val="000000"/>
          <w:sz w:val="28"/>
        </w:rPr>
        <w:t xml:space="preserve"> Неопределённые местоимения </w:t>
      </w:r>
      <w:r>
        <w:rPr>
          <w:rFonts w:ascii="Times New Roman" w:hAnsi="Times New Roman"/>
          <w:b w:val="false"/>
          <w:i/>
          <w:color w:val="000000"/>
          <w:sz w:val="28"/>
        </w:rPr>
        <w:t>(some/any)</w:t>
      </w:r>
      <w:r>
        <w:rPr>
          <w:rFonts w:ascii="Times New Roman" w:hAnsi="Times New Roman"/>
          <w:b w:val="false"/>
          <w:i w:val="false"/>
          <w:color w:val="000000"/>
          <w:sz w:val="28"/>
        </w:rPr>
        <w:t xml:space="preserve"> в повествовательных и вопросительных предложениях </w:t>
      </w:r>
      <w:r>
        <w:rPr>
          <w:rFonts w:ascii="Times New Roman" w:hAnsi="Times New Roman"/>
          <w:b w:val="false"/>
          <w:i/>
          <w:color w:val="000000"/>
          <w:sz w:val="28"/>
        </w:rPr>
        <w:t>(Have you got any friends? – Yes, I’ve got some.).</w:t>
      </w:r>
    </w:p>
    <w:p>
      <w:pPr>
        <w:pStyle w:val="Normal"/>
        <w:spacing w:lineRule="exact" w:line="264" w:before="0" w:after="0"/>
        <w:ind w:firstLine="600"/>
        <w:jc w:val="both"/>
        <w:rPr/>
      </w:pPr>
      <w:r>
        <w:rPr>
          <w:rFonts w:ascii="Times New Roman" w:hAnsi="Times New Roman"/>
          <w:b w:val="false"/>
          <w:i w:val="false"/>
          <w:color w:val="000000"/>
          <w:sz w:val="28"/>
        </w:rPr>
        <w:t xml:space="preserve">Наречия частотности </w:t>
      </w:r>
      <w:r>
        <w:rPr>
          <w:rFonts w:ascii="Times New Roman" w:hAnsi="Times New Roman"/>
          <w:b w:val="false"/>
          <w:i/>
          <w:color w:val="000000"/>
          <w:sz w:val="28"/>
        </w:rPr>
        <w:t>(usually, often).</w:t>
      </w:r>
    </w:p>
    <w:p>
      <w:pPr>
        <w:pStyle w:val="Normal"/>
        <w:spacing w:lineRule="exact" w:line="264" w:before="0" w:after="0"/>
        <w:ind w:firstLine="600"/>
        <w:jc w:val="both"/>
        <w:rPr/>
      </w:pPr>
      <w:r>
        <w:rPr>
          <w:rFonts w:ascii="Times New Roman" w:hAnsi="Times New Roman"/>
          <w:b w:val="false"/>
          <w:i w:val="false"/>
          <w:color w:val="000000"/>
          <w:sz w:val="28"/>
        </w:rPr>
        <w:t>Количественные числительные (13–100). Порядковые числительные (1–30).</w:t>
      </w:r>
    </w:p>
    <w:p>
      <w:pPr>
        <w:pStyle w:val="Normal"/>
        <w:spacing w:lineRule="exact" w:line="264" w:before="0" w:after="0"/>
        <w:ind w:firstLine="600"/>
        <w:jc w:val="both"/>
        <w:rPr/>
      </w:pPr>
      <w:r>
        <w:rPr>
          <w:rFonts w:ascii="Times New Roman" w:hAnsi="Times New Roman"/>
          <w:b w:val="false"/>
          <w:i w:val="false"/>
          <w:color w:val="000000"/>
          <w:sz w:val="28"/>
        </w:rPr>
        <w:t xml:space="preserve">Вопросительные слова </w:t>
      </w:r>
      <w:r>
        <w:rPr>
          <w:rFonts w:ascii="Times New Roman" w:hAnsi="Times New Roman"/>
          <w:b w:val="false"/>
          <w:i/>
          <w:color w:val="000000"/>
          <w:sz w:val="28"/>
        </w:rPr>
        <w:t>(when, whose, why).</w:t>
      </w:r>
    </w:p>
    <w:p>
      <w:pPr>
        <w:pStyle w:val="Normal"/>
        <w:spacing w:lineRule="exact" w:line="264" w:before="0" w:after="0"/>
        <w:ind w:firstLine="600"/>
        <w:jc w:val="both"/>
        <w:rPr/>
      </w:pPr>
      <w:r>
        <w:rPr>
          <w:rFonts w:ascii="Times New Roman" w:hAnsi="Times New Roman"/>
          <w:b w:val="false"/>
          <w:i w:val="false"/>
          <w:color w:val="000000"/>
          <w:sz w:val="28"/>
        </w:rPr>
        <w:t xml:space="preserve">Предлоги места </w:t>
      </w:r>
      <w:r>
        <w:rPr>
          <w:rFonts w:ascii="Times New Roman" w:hAnsi="Times New Roman"/>
          <w:b w:val="false"/>
          <w:i/>
          <w:color w:val="000000"/>
          <w:sz w:val="28"/>
        </w:rPr>
        <w:t>(next to, in front of, behind),</w:t>
      </w:r>
      <w:r>
        <w:rPr>
          <w:rFonts w:ascii="Times New Roman" w:hAnsi="Times New Roman"/>
          <w:b w:val="false"/>
          <w:i w:val="false"/>
          <w:color w:val="000000"/>
          <w:sz w:val="28"/>
        </w:rPr>
        <w:t xml:space="preserve"> направления </w:t>
      </w:r>
      <w:r>
        <w:rPr>
          <w:rFonts w:ascii="Times New Roman" w:hAnsi="Times New Roman"/>
          <w:b w:val="false"/>
          <w:i/>
          <w:color w:val="000000"/>
          <w:sz w:val="28"/>
        </w:rPr>
        <w:t>(to),</w:t>
      </w:r>
      <w:r>
        <w:rPr>
          <w:rFonts w:ascii="Times New Roman" w:hAnsi="Times New Roman"/>
          <w:b w:val="false"/>
          <w:i w:val="false"/>
          <w:color w:val="000000"/>
          <w:sz w:val="28"/>
        </w:rPr>
        <w:t xml:space="preserve"> времени </w:t>
      </w:r>
      <w:r>
        <w:rPr>
          <w:rFonts w:ascii="Times New Roman" w:hAnsi="Times New Roman"/>
          <w:b w:val="false"/>
          <w:i/>
          <w:color w:val="000000"/>
          <w:sz w:val="28"/>
        </w:rPr>
        <w:t xml:space="preserve">(at, in, on </w:t>
      </w:r>
      <w:r>
        <w:rPr>
          <w:rFonts w:ascii="Times New Roman" w:hAnsi="Times New Roman"/>
          <w:b w:val="false"/>
          <w:i w:val="false"/>
          <w:color w:val="000000"/>
          <w:sz w:val="28"/>
        </w:rPr>
        <w:t xml:space="preserve">в выражениях </w:t>
      </w:r>
      <w:r>
        <w:rPr>
          <w:rFonts w:ascii="Times New Roman" w:hAnsi="Times New Roman"/>
          <w:b w:val="false"/>
          <w:i/>
          <w:color w:val="000000"/>
          <w:sz w:val="28"/>
        </w:rPr>
        <w:t>at 5 o’clock, in the morning, on Monday).</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Социокультурные знания и умения</w:t>
      </w:r>
    </w:p>
    <w:p>
      <w:pPr>
        <w:pStyle w:val="Normal"/>
        <w:spacing w:lineRule="exact" w:line="264" w:before="0" w:after="0"/>
        <w:ind w:firstLine="600"/>
        <w:jc w:val="both"/>
        <w:rPr/>
      </w:pPr>
      <w:r>
        <w:rPr>
          <w:rFonts w:ascii="Times New Roman" w:hAnsi="Times New Roman"/>
          <w:b w:val="false"/>
          <w:i w:val="false"/>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pPr>
        <w:pStyle w:val="Normal"/>
        <w:spacing w:lineRule="exact" w:line="264" w:before="0" w:after="0"/>
        <w:ind w:firstLine="600"/>
        <w:jc w:val="both"/>
        <w:rPr/>
      </w:pPr>
      <w:r>
        <w:rPr>
          <w:rFonts w:ascii="Times New Roman" w:hAnsi="Times New Roman"/>
          <w:b w:val="false"/>
          <w:i w:val="false"/>
          <w:color w:val="000000"/>
          <w:sz w:val="28"/>
        </w:rPr>
        <w:t>Знание произведений детского фольклора (рифмовок, стихов, песенок), персонажей детских книг.</w:t>
      </w:r>
    </w:p>
    <w:p>
      <w:pPr>
        <w:pStyle w:val="Normal"/>
        <w:spacing w:lineRule="exact" w:line="264" w:before="0" w:after="0"/>
        <w:ind w:firstLine="600"/>
        <w:jc w:val="both"/>
        <w:rPr/>
      </w:pPr>
      <w:r>
        <w:rPr>
          <w:rFonts w:ascii="Times New Roman" w:hAnsi="Times New Roman"/>
          <w:b w:val="false"/>
          <w:i w:val="false"/>
          <w:color w:val="000000"/>
          <w:sz w:val="28"/>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Компенсаторные умения</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w:t>
      </w:r>
    </w:p>
    <w:p>
      <w:pPr>
        <w:pStyle w:val="Normal"/>
        <w:spacing w:lineRule="exact" w:line="264" w:before="0" w:after="0"/>
        <w:ind w:firstLine="600"/>
        <w:jc w:val="both"/>
        <w:rPr/>
      </w:pPr>
      <w:r>
        <w:rPr>
          <w:rFonts w:ascii="Times New Roman" w:hAnsi="Times New Roman"/>
          <w:b w:val="false"/>
          <w:i w:val="false"/>
          <w:color w:val="000000"/>
          <w:sz w:val="28"/>
        </w:rPr>
        <w:t>Использование в качестве опоры при порождении собственных высказываний ключевых слов, вопросов; иллюстраций.</w:t>
      </w:r>
    </w:p>
    <w:p>
      <w:pPr>
        <w:pStyle w:val="Normal"/>
        <w:spacing w:lineRule="exact" w:line="264" w:before="0" w:after="0"/>
        <w:ind w:firstLine="600"/>
        <w:jc w:val="both"/>
        <w:rPr/>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pPr>
        <w:pStyle w:val="Normal"/>
        <w:spacing w:before="0" w:after="0"/>
        <w:ind w:left="120" w:hanging="0"/>
        <w:jc w:val="left"/>
        <w:rPr/>
      </w:pPr>
      <w:r>
        <w:rPr/>
      </w:r>
      <w:bookmarkStart w:id="20" w:name="_Toc140053183"/>
      <w:bookmarkStart w:id="21" w:name="_Toc140053183"/>
      <w:bookmarkEnd w:id="21"/>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4 КЛАСС</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Тематическое содержание речи</w:t>
      </w:r>
    </w:p>
    <w:p>
      <w:pPr>
        <w:pStyle w:val="Normal"/>
        <w:spacing w:lineRule="exact" w:line="264" w:before="0" w:after="0"/>
        <w:ind w:firstLine="600"/>
        <w:jc w:val="both"/>
        <w:rPr/>
      </w:pPr>
      <w:r>
        <w:rPr>
          <w:rFonts w:ascii="Times New Roman" w:hAnsi="Times New Roman"/>
          <w:b w:val="false"/>
          <w:i/>
          <w:color w:val="000000"/>
          <w:sz w:val="28"/>
        </w:rPr>
        <w:t xml:space="preserve">Мир моего «я». </w:t>
      </w:r>
      <w:r>
        <w:rPr>
          <w:rFonts w:ascii="Times New Roman" w:hAnsi="Times New Roman"/>
          <w:b w:val="false"/>
          <w:i w:val="false"/>
          <w:color w:val="000000"/>
          <w:sz w:val="28"/>
        </w:rPr>
        <w:t>Моя семья. Мой день рождения, подарки. Моя любимая еда. Мой день (распорядок дня, домашние обязанности).</w:t>
      </w:r>
    </w:p>
    <w:p>
      <w:pPr>
        <w:pStyle w:val="Normal"/>
        <w:spacing w:lineRule="exact" w:line="264" w:before="0" w:after="0"/>
        <w:ind w:firstLine="600"/>
        <w:jc w:val="both"/>
        <w:rPr/>
      </w:pPr>
      <w:r>
        <w:rPr>
          <w:rFonts w:ascii="Times New Roman" w:hAnsi="Times New Roman"/>
          <w:b w:val="false"/>
          <w:i/>
          <w:color w:val="000000"/>
          <w:sz w:val="28"/>
        </w:rPr>
        <w:t>Мир моих увлечений</w:t>
      </w:r>
      <w:r>
        <w:rPr>
          <w:rFonts w:ascii="Times New Roman" w:hAnsi="Times New Roman"/>
          <w:b w:val="false"/>
          <w:i w:val="false"/>
          <w:color w:val="000000"/>
          <w:sz w:val="28"/>
        </w:rPr>
        <w:t>. Любимая игрушка, игра. Мой питомец. Любимые занятия. Занятия спортом. Любимая сказка/история/рассказ. Выходной день. Каникулы.</w:t>
      </w:r>
    </w:p>
    <w:p>
      <w:pPr>
        <w:pStyle w:val="Normal"/>
        <w:spacing w:lineRule="exact" w:line="264" w:before="0" w:after="0"/>
        <w:ind w:firstLine="600"/>
        <w:jc w:val="both"/>
        <w:rPr/>
      </w:pPr>
      <w:r>
        <w:rPr>
          <w:rFonts w:ascii="Times New Roman" w:hAnsi="Times New Roman"/>
          <w:b w:val="false"/>
          <w:i/>
          <w:color w:val="000000"/>
          <w:sz w:val="28"/>
        </w:rPr>
        <w:t>Мир вокруг меня</w:t>
      </w:r>
      <w:r>
        <w:rPr>
          <w:rFonts w:ascii="Times New Roman" w:hAnsi="Times New Roman"/>
          <w:b w:val="false"/>
          <w:i w:val="false"/>
          <w:color w:val="000000"/>
          <w:sz w:val="28"/>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pPr>
        <w:pStyle w:val="Normal"/>
        <w:spacing w:lineRule="exact" w:line="264" w:before="0" w:after="0"/>
        <w:ind w:firstLine="600"/>
        <w:jc w:val="both"/>
        <w:rPr/>
      </w:pPr>
      <w:r>
        <w:rPr>
          <w:rFonts w:ascii="Times New Roman" w:hAnsi="Times New Roman"/>
          <w:b w:val="false"/>
          <w:i/>
          <w:color w:val="000000"/>
          <w:sz w:val="28"/>
        </w:rPr>
        <w:t>Родная страна и страны изучаемого языка</w:t>
      </w:r>
      <w:r>
        <w:rPr>
          <w:rFonts w:ascii="Times New Roman" w:hAnsi="Times New Roman"/>
          <w:b w:val="false"/>
          <w:i w:val="false"/>
          <w:color w:val="000000"/>
          <w:sz w:val="28"/>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Коммуникативные умения</w:t>
      </w:r>
    </w:p>
    <w:p>
      <w:pPr>
        <w:pStyle w:val="Normal"/>
        <w:spacing w:lineRule="exact" w:line="264" w:before="0" w:after="0"/>
        <w:ind w:firstLine="600"/>
        <w:jc w:val="both"/>
        <w:rPr/>
      </w:pPr>
      <w:r>
        <w:rPr>
          <w:rFonts w:ascii="Times New Roman" w:hAnsi="Times New Roman"/>
          <w:b w:val="false"/>
          <w:i/>
          <w:color w:val="000000"/>
          <w:sz w:val="28"/>
        </w:rPr>
        <w:t>Говорение</w:t>
      </w:r>
    </w:p>
    <w:p>
      <w:pPr>
        <w:pStyle w:val="Normal"/>
        <w:spacing w:lineRule="exact" w:line="264" w:before="0" w:after="0"/>
        <w:ind w:firstLine="600"/>
        <w:jc w:val="both"/>
        <w:rPr/>
      </w:pPr>
      <w:r>
        <w:rPr>
          <w:rFonts w:ascii="Times New Roman" w:hAnsi="Times New Roman"/>
          <w:b w:val="false"/>
          <w:i w:val="false"/>
          <w:color w:val="000000"/>
          <w:sz w:val="28"/>
        </w:rPr>
        <w:t xml:space="preserve">Коммуникативные умения </w:t>
      </w:r>
      <w:r>
        <w:rPr>
          <w:rFonts w:ascii="Times New Roman" w:hAnsi="Times New Roman"/>
          <w:b w:val="false"/>
          <w:i w:val="false"/>
          <w:color w:val="000000"/>
          <w:sz w:val="28"/>
          <w:u w:val="single"/>
        </w:rPr>
        <w:t>диалогической</w:t>
      </w:r>
      <w:r>
        <w:rPr>
          <w:rFonts w:ascii="Times New Roman" w:hAnsi="Times New Roman"/>
          <w:b w:val="false"/>
          <w:i w:val="false"/>
          <w:color w:val="000000"/>
          <w:sz w:val="28"/>
        </w:rPr>
        <w:t xml:space="preserve"> речи.</w:t>
      </w:r>
    </w:p>
    <w:p>
      <w:pPr>
        <w:pStyle w:val="Normal"/>
        <w:spacing w:lineRule="exact" w:line="264" w:before="0" w:after="0"/>
        <w:ind w:firstLine="600"/>
        <w:jc w:val="both"/>
        <w:rPr/>
      </w:pPr>
      <w:r>
        <w:rPr>
          <w:rFonts w:ascii="Times New Roman" w:hAnsi="Times New Roman"/>
          <w:b w:val="false"/>
          <w:i w:val="false"/>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pPr>
        <w:pStyle w:val="Normal"/>
        <w:spacing w:lineRule="exact" w:line="264" w:before="0" w:after="0"/>
        <w:ind w:firstLine="600"/>
        <w:jc w:val="both"/>
        <w:rPr/>
      </w:pPr>
      <w:r>
        <w:rPr>
          <w:rFonts w:ascii="Times New Roman" w:hAnsi="Times New Roman"/>
          <w:b w:val="false"/>
          <w:i w:val="false"/>
          <w:color w:val="000000"/>
          <w:sz w:val="28"/>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pPr>
        <w:pStyle w:val="Normal"/>
        <w:spacing w:lineRule="exact" w:line="264" w:before="0" w:after="0"/>
        <w:ind w:firstLine="600"/>
        <w:jc w:val="both"/>
        <w:rPr/>
      </w:pPr>
      <w:r>
        <w:rPr>
          <w:rFonts w:ascii="Times New Roman" w:hAnsi="Times New Roman"/>
          <w:b w:val="false"/>
          <w:i w:val="false"/>
          <w:color w:val="000000"/>
          <w:sz w:val="28"/>
        </w:rPr>
        <w:t>диалога-расспроса: запрашивание интересующей информации; сообщение фактической информации, ответы на вопросы собеседника.</w:t>
      </w:r>
    </w:p>
    <w:p>
      <w:pPr>
        <w:pStyle w:val="Normal"/>
        <w:spacing w:lineRule="exact" w:line="264" w:before="0" w:after="0"/>
        <w:ind w:firstLine="600"/>
        <w:jc w:val="both"/>
        <w:rPr/>
      </w:pPr>
      <w:r>
        <w:rPr>
          <w:rFonts w:ascii="Times New Roman" w:hAnsi="Times New Roman"/>
          <w:b w:val="false"/>
          <w:i w:val="false"/>
          <w:color w:val="000000"/>
          <w:sz w:val="28"/>
        </w:rPr>
        <w:t xml:space="preserve">Коммуникативные умения </w:t>
      </w:r>
      <w:r>
        <w:rPr>
          <w:rFonts w:ascii="Times New Roman" w:hAnsi="Times New Roman"/>
          <w:b w:val="false"/>
          <w:i w:val="false"/>
          <w:color w:val="000000"/>
          <w:sz w:val="28"/>
          <w:u w:val="single"/>
        </w:rPr>
        <w:t>монологической</w:t>
      </w:r>
      <w:r>
        <w:rPr>
          <w:rFonts w:ascii="Times New Roman" w:hAnsi="Times New Roman"/>
          <w:b w:val="false"/>
          <w:i w:val="false"/>
          <w:color w:val="000000"/>
          <w:sz w:val="28"/>
        </w:rPr>
        <w:t xml:space="preserve"> речи.</w:t>
      </w:r>
    </w:p>
    <w:p>
      <w:pPr>
        <w:pStyle w:val="Normal"/>
        <w:spacing w:lineRule="exact" w:line="264" w:before="0" w:after="0"/>
        <w:ind w:firstLine="600"/>
        <w:jc w:val="both"/>
        <w:rPr/>
      </w:pPr>
      <w:r>
        <w:rPr>
          <w:rFonts w:ascii="Times New Roman" w:hAnsi="Times New Roman"/>
          <w:b w:val="false"/>
          <w:i w:val="false"/>
          <w:color w:val="000000"/>
          <w:sz w:val="28"/>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pPr>
        <w:pStyle w:val="Normal"/>
        <w:spacing w:lineRule="exact" w:line="264" w:before="0" w:after="0"/>
        <w:ind w:firstLine="600"/>
        <w:jc w:val="both"/>
        <w:rPr/>
      </w:pPr>
      <w:r>
        <w:rPr>
          <w:rFonts w:ascii="Times New Roman" w:hAnsi="Times New Roman"/>
          <w:b w:val="false"/>
          <w:i w:val="false"/>
          <w:color w:val="000000"/>
          <w:sz w:val="28"/>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pPr>
        <w:pStyle w:val="Normal"/>
        <w:spacing w:lineRule="exact" w:line="264" w:before="0" w:after="0"/>
        <w:ind w:firstLine="600"/>
        <w:jc w:val="both"/>
        <w:rPr/>
      </w:pPr>
      <w:r>
        <w:rPr>
          <w:rFonts w:ascii="Times New Roman" w:hAnsi="Times New Roman"/>
          <w:b w:val="false"/>
          <w:i w:val="false"/>
          <w:color w:val="000000"/>
          <w:sz w:val="28"/>
        </w:rPr>
        <w:t>Пересказ основного содержания прочитанного текста с опорой на ключевые слова, вопросы, план и (или) иллюстрации.</w:t>
      </w:r>
    </w:p>
    <w:p>
      <w:pPr>
        <w:pStyle w:val="Normal"/>
        <w:spacing w:lineRule="exact" w:line="264" w:before="0" w:after="0"/>
        <w:ind w:firstLine="600"/>
        <w:jc w:val="both"/>
        <w:rPr/>
      </w:pPr>
      <w:r>
        <w:rPr>
          <w:rFonts w:ascii="Times New Roman" w:hAnsi="Times New Roman"/>
          <w:b w:val="false"/>
          <w:i w:val="false"/>
          <w:color w:val="000000"/>
          <w:sz w:val="28"/>
        </w:rPr>
        <w:t>Краткое устное изложение результатов выполненного несложного проектного задания.</w:t>
      </w:r>
    </w:p>
    <w:p>
      <w:pPr>
        <w:pStyle w:val="Normal"/>
        <w:spacing w:lineRule="exact" w:line="264" w:before="0" w:after="0"/>
        <w:ind w:firstLine="600"/>
        <w:jc w:val="both"/>
        <w:rPr/>
      </w:pPr>
      <w:r>
        <w:rPr>
          <w:rFonts w:ascii="Times New Roman" w:hAnsi="Times New Roman"/>
          <w:b w:val="false"/>
          <w:i/>
          <w:color w:val="000000"/>
          <w:sz w:val="28"/>
        </w:rPr>
        <w:t>Аудирование</w:t>
      </w:r>
    </w:p>
    <w:p>
      <w:pPr>
        <w:pStyle w:val="Normal"/>
        <w:spacing w:lineRule="exact" w:line="264" w:before="0" w:after="0"/>
        <w:ind w:firstLine="600"/>
        <w:jc w:val="both"/>
        <w:rPr/>
      </w:pPr>
      <w:r>
        <w:rPr>
          <w:rFonts w:ascii="Times New Roman" w:hAnsi="Times New Roman"/>
          <w:b w:val="false"/>
          <w:i w:val="false"/>
          <w:color w:val="000000"/>
          <w:sz w:val="28"/>
        </w:rPr>
        <w:t>Коммуникативные умения аудирования.</w:t>
      </w:r>
    </w:p>
    <w:p>
      <w:pPr>
        <w:pStyle w:val="Normal"/>
        <w:spacing w:lineRule="exact" w:line="264" w:before="0" w:after="0"/>
        <w:ind w:firstLine="600"/>
        <w:jc w:val="both"/>
        <w:rPr/>
      </w:pPr>
      <w:r>
        <w:rPr>
          <w:rFonts w:ascii="Times New Roman" w:hAnsi="Times New Roman"/>
          <w:b w:val="false"/>
          <w:i w:val="false"/>
          <w:color w:val="000000"/>
          <w:sz w:val="28"/>
        </w:rPr>
        <w:t>Понимание на слух речи учителя и других обучающихся и вербальная/невербальная реакция на услышанное (при непосредственном общении).</w:t>
      </w:r>
    </w:p>
    <w:p>
      <w:pPr>
        <w:pStyle w:val="Normal"/>
        <w:spacing w:lineRule="exact" w:line="264" w:before="0" w:after="0"/>
        <w:ind w:firstLine="600"/>
        <w:jc w:val="both"/>
        <w:rPr/>
      </w:pPr>
      <w:r>
        <w:rPr>
          <w:rFonts w:ascii="Times New Roman" w:hAnsi="Times New Roman"/>
          <w:b w:val="false"/>
          <w:i w:val="false"/>
          <w:color w:val="000000"/>
          <w:sz w:val="28"/>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pPr>
        <w:pStyle w:val="Normal"/>
        <w:spacing w:lineRule="exact" w:line="264" w:before="0" w:after="0"/>
        <w:ind w:firstLine="600"/>
        <w:jc w:val="both"/>
        <w:rPr/>
      </w:pPr>
      <w:r>
        <w:rPr>
          <w:rFonts w:ascii="Times New Roman" w:hAnsi="Times New Roman"/>
          <w:b w:val="false"/>
          <w:i w:val="false"/>
          <w:color w:val="000000"/>
          <w:sz w:val="28"/>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pPr>
        <w:pStyle w:val="Normal"/>
        <w:spacing w:lineRule="exact" w:line="264" w:before="0" w:after="0"/>
        <w:ind w:firstLine="600"/>
        <w:jc w:val="both"/>
        <w:rPr/>
      </w:pPr>
      <w:r>
        <w:rPr>
          <w:rFonts w:ascii="Times New Roman" w:hAnsi="Times New Roman"/>
          <w:b w:val="false"/>
          <w:i/>
          <w:color w:val="000000"/>
          <w:sz w:val="28"/>
        </w:rPr>
        <w:t>Смысловое чтение</w:t>
      </w:r>
    </w:p>
    <w:p>
      <w:pPr>
        <w:pStyle w:val="Normal"/>
        <w:spacing w:lineRule="exact" w:line="264" w:before="0" w:after="0"/>
        <w:ind w:firstLine="600"/>
        <w:jc w:val="both"/>
        <w:rPr/>
      </w:pPr>
      <w:r>
        <w:rPr>
          <w:rFonts w:ascii="Times New Roman" w:hAnsi="Times New Roman"/>
          <w:b w:val="false"/>
          <w:i w:val="false"/>
          <w:color w:val="000000"/>
          <w:sz w:val="28"/>
        </w:rPr>
        <w:t>Чтение вслух учебных текстов с соблюдением правил чтения и соответствующей интонацией, понимание прочитанного.</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вслух: диалог, рассказ, сказка.</w:t>
      </w:r>
    </w:p>
    <w:p>
      <w:pPr>
        <w:pStyle w:val="Normal"/>
        <w:spacing w:lineRule="exact" w:line="264" w:before="0" w:after="0"/>
        <w:ind w:firstLine="600"/>
        <w:jc w:val="both"/>
        <w:rPr/>
      </w:pPr>
      <w:r>
        <w:rPr>
          <w:rFonts w:ascii="Times New Roman" w:hAnsi="Times New Roman"/>
          <w:b w:val="false"/>
          <w:i w:val="false"/>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pPr>
        <w:pStyle w:val="Normal"/>
        <w:spacing w:lineRule="exact" w:line="264" w:before="0" w:after="0"/>
        <w:ind w:firstLine="600"/>
        <w:jc w:val="both"/>
        <w:rPr/>
      </w:pPr>
      <w:r>
        <w:rPr>
          <w:rFonts w:ascii="Times New Roman" w:hAnsi="Times New Roman"/>
          <w:b w:val="false"/>
          <w:i w:val="false"/>
          <w:color w:val="000000"/>
          <w:sz w:val="28"/>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pPr>
        <w:pStyle w:val="Normal"/>
        <w:spacing w:lineRule="exact" w:line="264" w:before="0" w:after="0"/>
        <w:ind w:firstLine="600"/>
        <w:jc w:val="both"/>
        <w:rPr/>
      </w:pPr>
      <w:r>
        <w:rPr>
          <w:rFonts w:ascii="Times New Roman" w:hAnsi="Times New Roman"/>
          <w:b w:val="false"/>
          <w:i w:val="false"/>
          <w:color w:val="000000"/>
          <w:sz w:val="28"/>
        </w:rPr>
        <w:t>Прогнозирование содержания текста на основе заголовка</w:t>
      </w:r>
    </w:p>
    <w:p>
      <w:pPr>
        <w:pStyle w:val="Normal"/>
        <w:spacing w:lineRule="exact" w:line="264" w:before="0" w:after="0"/>
        <w:ind w:firstLine="600"/>
        <w:jc w:val="both"/>
        <w:rPr/>
      </w:pPr>
      <w:r>
        <w:rPr>
          <w:rFonts w:ascii="Times New Roman" w:hAnsi="Times New Roman"/>
          <w:b w:val="false"/>
          <w:i w:val="false"/>
          <w:color w:val="000000"/>
          <w:sz w:val="28"/>
        </w:rPr>
        <w:t>Чтение не сплошных текстов (таблиц, диаграмм) и понимание представленной в них информации.</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диалог, рассказ, сказка, электронное сообщение личного характера, текст научно-популярного характера, стихотворение.</w:t>
      </w:r>
    </w:p>
    <w:p>
      <w:pPr>
        <w:pStyle w:val="Normal"/>
        <w:spacing w:lineRule="exact" w:line="264" w:before="0" w:after="0"/>
        <w:ind w:firstLine="600"/>
        <w:jc w:val="both"/>
        <w:rPr/>
      </w:pPr>
      <w:r>
        <w:rPr>
          <w:rFonts w:ascii="Times New Roman" w:hAnsi="Times New Roman"/>
          <w:b w:val="false"/>
          <w:i/>
          <w:color w:val="000000"/>
          <w:sz w:val="28"/>
        </w:rPr>
        <w:t>Письмо</w:t>
      </w:r>
    </w:p>
    <w:p>
      <w:pPr>
        <w:pStyle w:val="Normal"/>
        <w:spacing w:lineRule="exact" w:line="264" w:before="0" w:after="0"/>
        <w:ind w:firstLine="600"/>
        <w:jc w:val="both"/>
        <w:rPr/>
      </w:pPr>
      <w:r>
        <w:rPr>
          <w:rFonts w:ascii="Times New Roman" w:hAnsi="Times New Roman"/>
          <w:b w:val="false"/>
          <w:i w:val="false"/>
          <w:color w:val="000000"/>
          <w:sz w:val="28"/>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pPr>
        <w:pStyle w:val="Normal"/>
        <w:spacing w:lineRule="exact" w:line="264" w:before="0" w:after="0"/>
        <w:ind w:firstLine="600"/>
        <w:jc w:val="both"/>
        <w:rPr/>
      </w:pPr>
      <w:r>
        <w:rPr>
          <w:rFonts w:ascii="Times New Roman" w:hAnsi="Times New Roman"/>
          <w:b w:val="false"/>
          <w:i w:val="false"/>
          <w:color w:val="000000"/>
          <w:sz w:val="28"/>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Написание с опорой на образец поздравления с праздниками (с днём рождения, Новым годом, Рождеством) с выражением пожеланий.</w:t>
      </w:r>
    </w:p>
    <w:p>
      <w:pPr>
        <w:pStyle w:val="Normal"/>
        <w:spacing w:lineRule="exact" w:line="264" w:before="0" w:after="0"/>
        <w:ind w:firstLine="600"/>
        <w:jc w:val="both"/>
        <w:rPr/>
      </w:pPr>
      <w:r>
        <w:rPr>
          <w:rFonts w:ascii="Times New Roman" w:hAnsi="Times New Roman"/>
          <w:b w:val="false"/>
          <w:i w:val="false"/>
          <w:color w:val="000000"/>
          <w:sz w:val="28"/>
        </w:rPr>
        <w:t>Написание электронного сообщения личного характера с опорой на образец.</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Языковые знания и навыки</w:t>
      </w:r>
    </w:p>
    <w:p>
      <w:pPr>
        <w:pStyle w:val="Normal"/>
        <w:spacing w:lineRule="exact" w:line="264" w:before="0" w:after="0"/>
        <w:ind w:firstLine="600"/>
        <w:jc w:val="both"/>
        <w:rPr/>
      </w:pPr>
      <w:r>
        <w:rPr>
          <w:rFonts w:ascii="Times New Roman" w:hAnsi="Times New Roman"/>
          <w:b w:val="false"/>
          <w:i/>
          <w:color w:val="000000"/>
          <w:sz w:val="28"/>
        </w:rPr>
        <w:t>Фонетическая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b w:val="false"/>
          <w:i/>
          <w:color w:val="000000"/>
          <w:sz w:val="28"/>
        </w:rPr>
        <w:t>«r» (there is/there are).</w:t>
      </w:r>
    </w:p>
    <w:p>
      <w:pPr>
        <w:pStyle w:val="Normal"/>
        <w:spacing w:lineRule="exact" w:line="264" w:before="0" w:after="0"/>
        <w:ind w:firstLine="600"/>
        <w:jc w:val="both"/>
        <w:rPr/>
      </w:pPr>
      <w:r>
        <w:rPr>
          <w:rFonts w:ascii="Times New Roman" w:hAnsi="Times New Roman"/>
          <w:b w:val="false"/>
          <w:i w:val="false"/>
          <w:color w:val="000000"/>
          <w:sz w:val="28"/>
        </w:rPr>
        <w:t>Ритмико-интонационные особенности повествовательного, побудительного и вопросительного (общий и специальный вопрос) предложений.</w:t>
      </w:r>
    </w:p>
    <w:p>
      <w:pPr>
        <w:pStyle w:val="Normal"/>
        <w:spacing w:lineRule="exact" w:line="264" w:before="0" w:after="0"/>
        <w:ind w:firstLine="600"/>
        <w:jc w:val="both"/>
        <w:rPr/>
      </w:pPr>
      <w:r>
        <w:rPr>
          <w:rFonts w:ascii="Times New Roman" w:hAnsi="Times New Roman"/>
          <w:b w:val="false"/>
          <w:i w:val="false"/>
          <w:color w:val="000000"/>
          <w:sz w:val="28"/>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pPr>
        <w:pStyle w:val="Normal"/>
        <w:spacing w:lineRule="exact" w:line="264" w:before="0" w:after="0"/>
        <w:ind w:firstLine="600"/>
        <w:jc w:val="both"/>
        <w:rPr/>
      </w:pPr>
      <w:r>
        <w:rPr>
          <w:rFonts w:ascii="Times New Roman" w:hAnsi="Times New Roman"/>
          <w:b w:val="false"/>
          <w:i w:val="false"/>
          <w:color w:val="000000"/>
          <w:sz w:val="28"/>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b w:val="false"/>
          <w:i/>
          <w:color w:val="000000"/>
          <w:sz w:val="28"/>
        </w:rPr>
        <w:t>r</w:t>
      </w:r>
      <w:r>
        <w:rPr>
          <w:rFonts w:ascii="Times New Roman" w:hAnsi="Times New Roman"/>
          <w:b w:val="false"/>
          <w:i w:val="false"/>
          <w:color w:val="000000"/>
          <w:sz w:val="28"/>
        </w:rPr>
        <w:t xml:space="preserve">); согласных; основных звукобуквенных сочетаний, в частности сложных сочетаний букв (например, </w:t>
      </w:r>
      <w:r>
        <w:rPr>
          <w:rFonts w:ascii="Times New Roman" w:hAnsi="Times New Roman"/>
          <w:b w:val="false"/>
          <w:i/>
          <w:color w:val="000000"/>
          <w:sz w:val="28"/>
        </w:rPr>
        <w:t>tion, ight</w:t>
      </w:r>
      <w:r>
        <w:rPr>
          <w:rFonts w:ascii="Times New Roman" w:hAnsi="Times New Roman"/>
          <w:b w:val="false"/>
          <w:i w:val="false"/>
          <w:color w:val="000000"/>
          <w:sz w:val="28"/>
        </w:rPr>
        <w:t>) в односложных, двусложных и многосложных словах.</w:t>
      </w:r>
    </w:p>
    <w:p>
      <w:pPr>
        <w:pStyle w:val="Normal"/>
        <w:spacing w:lineRule="exact" w:line="264" w:before="0" w:after="0"/>
        <w:ind w:firstLine="600"/>
        <w:jc w:val="both"/>
        <w:rPr/>
      </w:pPr>
      <w:r>
        <w:rPr>
          <w:rFonts w:ascii="Times New Roman" w:hAnsi="Times New Roman"/>
          <w:b w:val="false"/>
          <w:i w:val="false"/>
          <w:color w:val="000000"/>
          <w:sz w:val="28"/>
        </w:rPr>
        <w:t>Вычленение некоторых звукобуквенных сочетаний при анализе изученных слов.</w:t>
      </w:r>
    </w:p>
    <w:p>
      <w:pPr>
        <w:pStyle w:val="Normal"/>
        <w:spacing w:lineRule="exact" w:line="264" w:before="0" w:after="0"/>
        <w:ind w:firstLine="600"/>
        <w:jc w:val="both"/>
        <w:rPr/>
      </w:pPr>
      <w:r>
        <w:rPr>
          <w:rFonts w:ascii="Times New Roman" w:hAnsi="Times New Roman"/>
          <w:b w:val="false"/>
          <w:i w:val="false"/>
          <w:color w:val="000000"/>
          <w:sz w:val="28"/>
        </w:rPr>
        <w:t>Чтение новых слов согласно основным правилам чтения с использованием полной или частичной транскрипции, по аналогии.</w:t>
      </w:r>
    </w:p>
    <w:p>
      <w:pPr>
        <w:pStyle w:val="Normal"/>
        <w:spacing w:lineRule="exact" w:line="264" w:before="0" w:after="0"/>
        <w:ind w:firstLine="600"/>
        <w:jc w:val="both"/>
        <w:rPr/>
      </w:pPr>
      <w:r>
        <w:rPr>
          <w:rFonts w:ascii="Times New Roman" w:hAnsi="Times New Roman"/>
          <w:b w:val="false"/>
          <w:i w:val="false"/>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pPr>
        <w:pStyle w:val="Normal"/>
        <w:spacing w:lineRule="exact" w:line="264" w:before="0" w:after="0"/>
        <w:ind w:firstLine="600"/>
        <w:jc w:val="both"/>
        <w:rPr/>
      </w:pPr>
      <w:r>
        <w:rPr>
          <w:rFonts w:ascii="Times New Roman" w:hAnsi="Times New Roman"/>
          <w:b w:val="false"/>
          <w:i/>
          <w:color w:val="000000"/>
          <w:sz w:val="28"/>
        </w:rPr>
        <w:t>Графика, орфография и пунктуация.</w:t>
      </w:r>
    </w:p>
    <w:p>
      <w:pPr>
        <w:pStyle w:val="Normal"/>
        <w:spacing w:lineRule="exact" w:line="264" w:before="0" w:after="0"/>
        <w:ind w:firstLine="600"/>
        <w:jc w:val="both"/>
        <w:rPr/>
      </w:pPr>
      <w:r>
        <w:rPr>
          <w:rFonts w:ascii="Times New Roman" w:hAnsi="Times New Roman"/>
          <w:b w:val="false"/>
          <w:i w:val="false"/>
          <w:color w:val="000000"/>
          <w:sz w:val="28"/>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(Possessive Case).</w:t>
      </w:r>
    </w:p>
    <w:p>
      <w:pPr>
        <w:pStyle w:val="Normal"/>
        <w:spacing w:lineRule="exact" w:line="264" w:before="0" w:after="0"/>
        <w:ind w:firstLine="600"/>
        <w:jc w:val="both"/>
        <w:rPr/>
      </w:pPr>
      <w:r>
        <w:rPr>
          <w:rFonts w:ascii="Times New Roman" w:hAnsi="Times New Roman"/>
          <w:b w:val="false"/>
          <w:i/>
          <w:color w:val="000000"/>
          <w:sz w:val="28"/>
        </w:rPr>
        <w:t>Лексическая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Pr>
          <w:rFonts w:ascii="Times New Roman" w:hAnsi="Times New Roman"/>
          <w:b w:val="false"/>
          <w:i/>
          <w:color w:val="000000"/>
          <w:sz w:val="28"/>
        </w:rPr>
        <w:t>-er/-or, -ist (worker, actor, artist)</w:t>
      </w:r>
      <w:r>
        <w:rPr>
          <w:rFonts w:ascii="Times New Roman" w:hAnsi="Times New Roman"/>
          <w:b w:val="false"/>
          <w:i w:val="false"/>
          <w:color w:val="000000"/>
          <w:sz w:val="28"/>
        </w:rPr>
        <w:t xml:space="preserve"> и конверсии </w:t>
      </w:r>
      <w:r>
        <w:rPr>
          <w:rFonts w:ascii="Times New Roman" w:hAnsi="Times New Roman"/>
          <w:b w:val="false"/>
          <w:i/>
          <w:color w:val="000000"/>
          <w:sz w:val="28"/>
        </w:rPr>
        <w:t>(to play – a play).</w:t>
      </w:r>
    </w:p>
    <w:p>
      <w:pPr>
        <w:pStyle w:val="Normal"/>
        <w:spacing w:lineRule="exact" w:line="264" w:before="0" w:after="0"/>
        <w:ind w:firstLine="600"/>
        <w:jc w:val="both"/>
        <w:rPr/>
      </w:pPr>
      <w:r>
        <w:rPr>
          <w:rFonts w:ascii="Times New Roman" w:hAnsi="Times New Roman"/>
          <w:b w:val="false"/>
          <w:i w:val="false"/>
          <w:color w:val="000000"/>
          <w:sz w:val="28"/>
        </w:rPr>
        <w:t xml:space="preserve">Использование языковой догадки для распознавания интернациональных слов </w:t>
      </w:r>
      <w:r>
        <w:rPr>
          <w:rFonts w:ascii="Times New Roman" w:hAnsi="Times New Roman"/>
          <w:b w:val="false"/>
          <w:i/>
          <w:color w:val="000000"/>
          <w:sz w:val="28"/>
        </w:rPr>
        <w:t>(pilot, film)</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Грамматическая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pPr>
        <w:pStyle w:val="Normal"/>
        <w:spacing w:lineRule="exact" w:line="264" w:before="0" w:after="0"/>
        <w:ind w:firstLine="600"/>
        <w:jc w:val="both"/>
        <w:rPr/>
      </w:pPr>
      <w:r>
        <w:rPr>
          <w:rFonts w:ascii="Times New Roman" w:hAnsi="Times New Roman"/>
          <w:b w:val="false"/>
          <w:i w:val="false"/>
          <w:color w:val="000000"/>
          <w:sz w:val="28"/>
        </w:rPr>
        <w:t>Глаголы в Present/Past Simple Tense, Present Continuous Tense в повествовательных (утвердительных и отрицательных) и вопросительных (общий и специальный вопросы) предложениях.</w:t>
      </w:r>
    </w:p>
    <w:p>
      <w:pPr>
        <w:pStyle w:val="Normal"/>
        <w:spacing w:lineRule="exact" w:line="264" w:before="0" w:after="0"/>
        <w:ind w:firstLine="600"/>
        <w:jc w:val="both"/>
        <w:rPr/>
      </w:pPr>
      <w:r>
        <w:rPr>
          <w:rFonts w:ascii="Times New Roman" w:hAnsi="Times New Roman"/>
          <w:b w:val="false"/>
          <w:i w:val="false"/>
          <w:color w:val="000000"/>
          <w:sz w:val="28"/>
        </w:rPr>
        <w:t xml:space="preserve">Модальные глаголы </w:t>
      </w:r>
      <w:r>
        <w:rPr>
          <w:rFonts w:ascii="Times New Roman" w:hAnsi="Times New Roman"/>
          <w:b w:val="false"/>
          <w:i/>
          <w:color w:val="000000"/>
          <w:sz w:val="28"/>
        </w:rPr>
        <w:t>must</w:t>
      </w:r>
      <w:r>
        <w:rPr>
          <w:rFonts w:ascii="Times New Roman" w:hAnsi="Times New Roman"/>
          <w:b w:val="false"/>
          <w:i w:val="false"/>
          <w:color w:val="000000"/>
          <w:sz w:val="28"/>
        </w:rPr>
        <w:t xml:space="preserve"> и </w:t>
      </w:r>
      <w:r>
        <w:rPr>
          <w:rFonts w:ascii="Times New Roman" w:hAnsi="Times New Roman"/>
          <w:b w:val="false"/>
          <w:i/>
          <w:color w:val="000000"/>
          <w:sz w:val="28"/>
        </w:rPr>
        <w:t>have to</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Конструкция </w:t>
      </w:r>
      <w:r>
        <w:rPr>
          <w:rFonts w:ascii="Times New Roman" w:hAnsi="Times New Roman"/>
          <w:b w:val="false"/>
          <w:i/>
          <w:color w:val="000000"/>
          <w:sz w:val="28"/>
        </w:rPr>
        <w:t>to be going to</w:t>
      </w:r>
      <w:r>
        <w:rPr>
          <w:rFonts w:ascii="Times New Roman" w:hAnsi="Times New Roman"/>
          <w:b w:val="false"/>
          <w:i w:val="false"/>
          <w:color w:val="000000"/>
          <w:sz w:val="28"/>
        </w:rPr>
        <w:t xml:space="preserve"> и Future Simple Tense для выражения будущего действия (</w:t>
      </w:r>
      <w:r>
        <w:rPr>
          <w:rFonts w:ascii="Times New Roman" w:hAnsi="Times New Roman"/>
          <w:b w:val="false"/>
          <w:i/>
          <w:color w:val="000000"/>
          <w:sz w:val="28"/>
        </w:rPr>
        <w:t>I am going to have my birthday party on Saturday. Wait, I’ll help you</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Отрицательное местоимение </w:t>
      </w:r>
      <w:r>
        <w:rPr>
          <w:rFonts w:ascii="Times New Roman" w:hAnsi="Times New Roman"/>
          <w:b w:val="false"/>
          <w:i/>
          <w:color w:val="000000"/>
          <w:sz w:val="28"/>
        </w:rPr>
        <w:t>no</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Степени сравнения прилагательных (формы, образованные по правилу и исключения: </w:t>
      </w:r>
      <w:r>
        <w:rPr>
          <w:rFonts w:ascii="Times New Roman" w:hAnsi="Times New Roman"/>
          <w:b w:val="false"/>
          <w:i/>
          <w:color w:val="000000"/>
          <w:sz w:val="28"/>
        </w:rPr>
        <w:t>good – better – (the) best, bad – worse – (the) worst</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Наречия времени.</w:t>
      </w:r>
    </w:p>
    <w:p>
      <w:pPr>
        <w:pStyle w:val="Normal"/>
        <w:spacing w:lineRule="exact" w:line="264" w:before="0" w:after="0"/>
        <w:ind w:firstLine="600"/>
        <w:jc w:val="both"/>
        <w:rPr/>
      </w:pPr>
      <w:r>
        <w:rPr>
          <w:rFonts w:ascii="Times New Roman" w:hAnsi="Times New Roman"/>
          <w:b w:val="false"/>
          <w:i w:val="false"/>
          <w:color w:val="000000"/>
          <w:sz w:val="28"/>
        </w:rPr>
        <w:t>Обозначение даты и года. Обозначение времени (</w:t>
      </w:r>
      <w:r>
        <w:rPr>
          <w:rFonts w:ascii="Times New Roman" w:hAnsi="Times New Roman"/>
          <w:b w:val="false"/>
          <w:i/>
          <w:color w:val="000000"/>
          <w:sz w:val="28"/>
        </w:rPr>
        <w:t>5 o’clock; 3 am, 2 pm</w:t>
      </w:r>
      <w:r>
        <w:rPr>
          <w:rFonts w:ascii="Times New Roman" w:hAnsi="Times New Roman"/>
          <w:b w:val="false"/>
          <w:i w:val="false"/>
          <w:color w:val="000000"/>
          <w:sz w:val="28"/>
        </w:rPr>
        <w:t>).</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Социокультурные знания и умения</w:t>
      </w:r>
    </w:p>
    <w:p>
      <w:pPr>
        <w:pStyle w:val="Normal"/>
        <w:spacing w:lineRule="exact" w:line="264" w:before="0" w:after="0"/>
        <w:ind w:firstLine="600"/>
        <w:jc w:val="both"/>
        <w:rPr/>
      </w:pPr>
      <w:r>
        <w:rPr>
          <w:rFonts w:ascii="Times New Roman" w:hAnsi="Times New Roman"/>
          <w:b w:val="false"/>
          <w:i w:val="false"/>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pPr>
        <w:pStyle w:val="Normal"/>
        <w:spacing w:lineRule="exact" w:line="264" w:before="0" w:after="0"/>
        <w:ind w:firstLine="600"/>
        <w:jc w:val="both"/>
        <w:rPr/>
      </w:pPr>
      <w:r>
        <w:rPr>
          <w:rFonts w:ascii="Times New Roman" w:hAnsi="Times New Roman"/>
          <w:b w:val="false"/>
          <w:i w:val="false"/>
          <w:color w:val="000000"/>
          <w:sz w:val="28"/>
        </w:rPr>
        <w:t>Знание произведений детского фольклора (рифмовок, стихов, песенок), персонажей детских книг.</w:t>
      </w:r>
    </w:p>
    <w:p>
      <w:pPr>
        <w:pStyle w:val="Normal"/>
        <w:spacing w:lineRule="exact" w:line="264" w:before="0" w:after="0"/>
        <w:ind w:firstLine="600"/>
        <w:jc w:val="both"/>
        <w:rPr/>
      </w:pPr>
      <w:r>
        <w:rPr>
          <w:rFonts w:ascii="Times New Roman" w:hAnsi="Times New Roman"/>
          <w:b w:val="false"/>
          <w:i w:val="false"/>
          <w:color w:val="000000"/>
          <w:sz w:val="28"/>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Компенсаторные умения</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pPr>
        <w:pStyle w:val="Normal"/>
        <w:spacing w:lineRule="exact" w:line="264" w:before="0" w:after="0"/>
        <w:ind w:firstLine="600"/>
        <w:jc w:val="both"/>
        <w:rPr/>
      </w:pPr>
      <w:r>
        <w:rPr>
          <w:rFonts w:ascii="Times New Roman" w:hAnsi="Times New Roman"/>
          <w:b w:val="false"/>
          <w:i w:val="false"/>
          <w:color w:val="000000"/>
          <w:sz w:val="28"/>
        </w:rPr>
        <w:t>Использование в качестве опоры при порождении собственных высказываний ключевых слов, вопросов; картинок, фотографий.</w:t>
      </w:r>
    </w:p>
    <w:p>
      <w:pPr>
        <w:pStyle w:val="Normal"/>
        <w:spacing w:lineRule="exact" w:line="264" w:before="0" w:after="0"/>
        <w:ind w:firstLine="600"/>
        <w:jc w:val="both"/>
        <w:rPr/>
      </w:pPr>
      <w:r>
        <w:rPr>
          <w:rFonts w:ascii="Times New Roman" w:hAnsi="Times New Roman"/>
          <w:b w:val="false"/>
          <w:i w:val="false"/>
          <w:color w:val="000000"/>
          <w:sz w:val="28"/>
        </w:rPr>
        <w:t>Прогнозирование содержание текста для чтения на основе заголовка.</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bookmarkStart w:id="22" w:name="block-59436781"/>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bookmarkStart w:id="23" w:name="block-5943678"/>
      <w:bookmarkEnd w:id="22"/>
    </w:p>
    <w:p>
      <w:pPr>
        <w:pStyle w:val="Normal"/>
        <w:spacing w:lineRule="exact" w:line="264" w:before="0" w:after="0"/>
        <w:ind w:left="120" w:hanging="0"/>
        <w:jc w:val="both"/>
        <w:rPr/>
      </w:pPr>
      <w:bookmarkStart w:id="24" w:name="block-59436791"/>
      <w:bookmarkEnd w:id="23"/>
      <w:r>
        <w:rPr>
          <w:rFonts w:ascii="Times New Roman" w:hAnsi="Times New Roman"/>
          <w:b w:val="false"/>
          <w:i w:val="false"/>
          <w:color w:val="000000"/>
          <w:sz w:val="28"/>
        </w:rPr>
        <w:t>ПЛАНИРУЕМЫЕ РЕЗУЛЬТАТЫ ОСВОЕНИЯ ПРОГРАММЫ ПО ИНОСТРАННОМУ (АНГЛИЙСКОМУ) ЯЗЫКУ НА УРОВНЕ НАЧАЛЬНОГО ОБЩЕГО ОБРАЗОВАНИЯ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333333"/>
          <w:sz w:val="28"/>
        </w:rPr>
        <w:t>ЛИЧНОСТНЫЕ РЕЗУЛЬТАТЫ</w:t>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pStyle w:val="Normal"/>
        <w:spacing w:lineRule="exact" w:line="264" w:before="0" w:after="0"/>
        <w:ind w:firstLine="600"/>
        <w:jc w:val="both"/>
        <w:rPr/>
      </w:pPr>
      <w:r>
        <w:rPr>
          <w:rFonts w:ascii="Times New Roman" w:hAnsi="Times New Roman"/>
          <w:b w:val="false"/>
          <w:i w:val="false"/>
          <w:color w:val="000000"/>
          <w:sz w:val="28"/>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pPr>
        <w:pStyle w:val="Normal"/>
        <w:spacing w:lineRule="exact" w:line="264" w:before="0" w:after="0"/>
        <w:ind w:left="120" w:hanging="0"/>
        <w:jc w:val="both"/>
        <w:rPr/>
      </w:pPr>
      <w:r>
        <w:rPr>
          <w:rFonts w:ascii="Times New Roman" w:hAnsi="Times New Roman"/>
          <w:b/>
          <w:i w:val="false"/>
          <w:color w:val="000000"/>
          <w:sz w:val="28"/>
        </w:rPr>
        <w:t>1) гражданско-патриотического воспитания:</w:t>
      </w:r>
    </w:p>
    <w:p>
      <w:pPr>
        <w:pStyle w:val="Normal"/>
        <w:numPr>
          <w:ilvl w:val="0"/>
          <w:numId w:val="4"/>
        </w:numPr>
        <w:spacing w:lineRule="exact" w:line="264" w:before="0" w:after="0"/>
        <w:jc w:val="both"/>
        <w:rPr/>
      </w:pPr>
      <w:r>
        <w:rPr>
          <w:rFonts w:ascii="Times New Roman" w:hAnsi="Times New Roman"/>
          <w:b w:val="false"/>
          <w:i w:val="false"/>
          <w:color w:val="000000"/>
          <w:sz w:val="28"/>
        </w:rPr>
        <w:t>становление ценностного отношения к своей Родине – России;</w:t>
      </w:r>
    </w:p>
    <w:p>
      <w:pPr>
        <w:pStyle w:val="Normal"/>
        <w:numPr>
          <w:ilvl w:val="0"/>
          <w:numId w:val="4"/>
        </w:numPr>
        <w:spacing w:lineRule="exact" w:line="264" w:before="0" w:after="0"/>
        <w:jc w:val="both"/>
        <w:rPr/>
      </w:pPr>
      <w:r>
        <w:rPr>
          <w:rFonts w:ascii="Times New Roman" w:hAnsi="Times New Roman"/>
          <w:b w:val="false"/>
          <w:i w:val="false"/>
          <w:color w:val="000000"/>
          <w:sz w:val="28"/>
        </w:rPr>
        <w:t>осознание своей этнокультурной и российской гражданской идентичности;</w:t>
      </w:r>
    </w:p>
    <w:p>
      <w:pPr>
        <w:pStyle w:val="Normal"/>
        <w:numPr>
          <w:ilvl w:val="0"/>
          <w:numId w:val="4"/>
        </w:numPr>
        <w:spacing w:lineRule="exact" w:line="264" w:before="0" w:after="0"/>
        <w:jc w:val="both"/>
        <w:rPr/>
      </w:pPr>
      <w:r>
        <w:rPr>
          <w:rFonts w:ascii="Times New Roman" w:hAnsi="Times New Roman"/>
          <w:b w:val="false"/>
          <w:i w:val="false"/>
          <w:color w:val="000000"/>
          <w:sz w:val="28"/>
        </w:rPr>
        <w:t>сопричастность к прошлому, настоящему и будущему своей страны и родного края;</w:t>
      </w:r>
    </w:p>
    <w:p>
      <w:pPr>
        <w:pStyle w:val="Normal"/>
        <w:numPr>
          <w:ilvl w:val="0"/>
          <w:numId w:val="4"/>
        </w:numPr>
        <w:spacing w:lineRule="exact" w:line="264" w:before="0" w:after="0"/>
        <w:jc w:val="both"/>
        <w:rPr/>
      </w:pPr>
      <w:r>
        <w:rPr>
          <w:rFonts w:ascii="Times New Roman" w:hAnsi="Times New Roman"/>
          <w:b w:val="false"/>
          <w:i w:val="false"/>
          <w:color w:val="000000"/>
          <w:sz w:val="28"/>
        </w:rPr>
        <w:t>уважение к своему и другим народам;</w:t>
      </w:r>
    </w:p>
    <w:p>
      <w:pPr>
        <w:pStyle w:val="Normal"/>
        <w:numPr>
          <w:ilvl w:val="0"/>
          <w:numId w:val="4"/>
        </w:numPr>
        <w:spacing w:lineRule="exact" w:line="264" w:before="0" w:after="0"/>
        <w:jc w:val="both"/>
        <w:rPr/>
      </w:pPr>
      <w:r>
        <w:rPr>
          <w:rFonts w:ascii="Times New Roman" w:hAnsi="Times New Roman"/>
          <w:b w:val="false"/>
          <w:i w:val="false"/>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pStyle w:val="Normal"/>
        <w:spacing w:lineRule="exact" w:line="264" w:before="0" w:after="0"/>
        <w:ind w:left="120" w:hanging="0"/>
        <w:jc w:val="both"/>
        <w:rPr/>
      </w:pPr>
      <w:r>
        <w:rPr>
          <w:rFonts w:ascii="Times New Roman" w:hAnsi="Times New Roman"/>
          <w:b/>
          <w:i w:val="false"/>
          <w:color w:val="000000"/>
          <w:sz w:val="28"/>
        </w:rPr>
        <w:t>2) духовно-нравственного воспитания:</w:t>
      </w:r>
    </w:p>
    <w:p>
      <w:pPr>
        <w:pStyle w:val="Normal"/>
        <w:numPr>
          <w:ilvl w:val="0"/>
          <w:numId w:val="5"/>
        </w:numPr>
        <w:spacing w:lineRule="exact" w:line="264" w:before="0" w:after="0"/>
        <w:jc w:val="both"/>
        <w:rPr/>
      </w:pPr>
      <w:r>
        <w:rPr>
          <w:rFonts w:ascii="Times New Roman" w:hAnsi="Times New Roman"/>
          <w:b w:val="false"/>
          <w:i w:val="false"/>
          <w:color w:val="000000"/>
          <w:sz w:val="28"/>
        </w:rPr>
        <w:t>признание индивидуальности каждого человека;</w:t>
      </w:r>
    </w:p>
    <w:p>
      <w:pPr>
        <w:pStyle w:val="Normal"/>
        <w:numPr>
          <w:ilvl w:val="0"/>
          <w:numId w:val="5"/>
        </w:numPr>
        <w:spacing w:lineRule="exact" w:line="264" w:before="0" w:after="0"/>
        <w:jc w:val="both"/>
        <w:rPr/>
      </w:pPr>
      <w:r>
        <w:rPr>
          <w:rFonts w:ascii="Times New Roman" w:hAnsi="Times New Roman"/>
          <w:b w:val="false"/>
          <w:i w:val="false"/>
          <w:color w:val="000000"/>
          <w:sz w:val="28"/>
        </w:rPr>
        <w:t>проявление сопереживания, уважения и доброжелательности;</w:t>
      </w:r>
    </w:p>
    <w:p>
      <w:pPr>
        <w:pStyle w:val="Normal"/>
        <w:numPr>
          <w:ilvl w:val="0"/>
          <w:numId w:val="5"/>
        </w:numPr>
        <w:spacing w:lineRule="exact" w:line="264" w:before="0" w:after="0"/>
        <w:jc w:val="both"/>
        <w:rPr/>
      </w:pPr>
      <w:r>
        <w:rPr>
          <w:rFonts w:ascii="Times New Roman" w:hAnsi="Times New Roman"/>
          <w:b w:val="false"/>
          <w:i w:val="false"/>
          <w:color w:val="000000"/>
          <w:sz w:val="28"/>
        </w:rPr>
        <w:t>неприятие любых форм поведения, направленных на причинение физического и морального вреда другим людям.</w:t>
      </w:r>
    </w:p>
    <w:p>
      <w:pPr>
        <w:pStyle w:val="Normal"/>
        <w:spacing w:lineRule="exact" w:line="264" w:before="0" w:after="0"/>
        <w:ind w:left="120" w:hanging="0"/>
        <w:jc w:val="both"/>
        <w:rPr/>
      </w:pPr>
      <w:r>
        <w:rPr>
          <w:rFonts w:ascii="Times New Roman" w:hAnsi="Times New Roman"/>
          <w:b/>
          <w:i w:val="false"/>
          <w:color w:val="000000"/>
          <w:sz w:val="28"/>
        </w:rPr>
        <w:t>3) эстетического воспитания:</w:t>
      </w:r>
    </w:p>
    <w:p>
      <w:pPr>
        <w:pStyle w:val="Normal"/>
        <w:numPr>
          <w:ilvl w:val="0"/>
          <w:numId w:val="6"/>
        </w:numPr>
        <w:spacing w:lineRule="exact" w:line="264" w:before="0" w:after="0"/>
        <w:jc w:val="both"/>
        <w:rPr/>
      </w:pPr>
      <w:r>
        <w:rPr>
          <w:rFonts w:ascii="Times New Roman" w:hAnsi="Times New Roman"/>
          <w:b w:val="false"/>
          <w:i w:val="false"/>
          <w:color w:val="000000"/>
          <w:sz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pPr>
        <w:pStyle w:val="Normal"/>
        <w:numPr>
          <w:ilvl w:val="0"/>
          <w:numId w:val="6"/>
        </w:numPr>
        <w:spacing w:lineRule="exact" w:line="264" w:before="0" w:after="0"/>
        <w:jc w:val="both"/>
        <w:rPr/>
      </w:pPr>
      <w:r>
        <w:rPr>
          <w:rFonts w:ascii="Times New Roman" w:hAnsi="Times New Roman"/>
          <w:b w:val="false"/>
          <w:i w:val="false"/>
          <w:color w:val="000000"/>
          <w:sz w:val="28"/>
        </w:rPr>
        <w:t>стремление к самовыражению в разных видах художественной деятельности.</w:t>
      </w:r>
    </w:p>
    <w:p>
      <w:pPr>
        <w:pStyle w:val="Normal"/>
        <w:spacing w:lineRule="exact" w:line="264" w:before="0" w:after="0"/>
        <w:ind w:left="120" w:hanging="0"/>
        <w:jc w:val="both"/>
        <w:rPr/>
      </w:pPr>
      <w:r>
        <w:rPr>
          <w:rFonts w:ascii="Times New Roman" w:hAnsi="Times New Roman"/>
          <w:b/>
          <w:i w:val="false"/>
          <w:color w:val="000000"/>
          <w:sz w:val="28"/>
        </w:rPr>
        <w:t>4) физического воспитания, формирования культуры здоровья и эмоционального благополучия:</w:t>
      </w:r>
    </w:p>
    <w:p>
      <w:pPr>
        <w:pStyle w:val="Normal"/>
        <w:numPr>
          <w:ilvl w:val="0"/>
          <w:numId w:val="7"/>
        </w:numPr>
        <w:spacing w:lineRule="exact" w:line="264" w:before="0" w:after="0"/>
        <w:jc w:val="both"/>
        <w:rPr/>
      </w:pPr>
      <w:r>
        <w:rPr>
          <w:rFonts w:ascii="Times New Roman" w:hAnsi="Times New Roman"/>
          <w:b w:val="false"/>
          <w:i w:val="false"/>
          <w:color w:val="000000"/>
          <w:sz w:val="28"/>
        </w:rPr>
        <w:t>соблюдение правил здорового и безопасного (для себя и других людей) образа жизни в окружающей среде (в том числе информационной);</w:t>
      </w:r>
    </w:p>
    <w:p>
      <w:pPr>
        <w:pStyle w:val="Normal"/>
        <w:numPr>
          <w:ilvl w:val="0"/>
          <w:numId w:val="7"/>
        </w:numPr>
        <w:spacing w:lineRule="exact" w:line="264" w:before="0" w:after="0"/>
        <w:jc w:val="both"/>
        <w:rPr/>
      </w:pPr>
      <w:r>
        <w:rPr>
          <w:rFonts w:ascii="Times New Roman" w:hAnsi="Times New Roman"/>
          <w:b w:val="false"/>
          <w:i w:val="false"/>
          <w:color w:val="000000"/>
          <w:sz w:val="28"/>
        </w:rPr>
        <w:t>бережное отношение к физическому и психическому здоровью.</w:t>
      </w:r>
    </w:p>
    <w:p>
      <w:pPr>
        <w:pStyle w:val="Normal"/>
        <w:spacing w:lineRule="exact" w:line="264" w:before="0" w:after="0"/>
        <w:ind w:left="120" w:hanging="0"/>
        <w:jc w:val="both"/>
        <w:rPr/>
      </w:pPr>
      <w:r>
        <w:rPr>
          <w:rFonts w:ascii="Times New Roman" w:hAnsi="Times New Roman"/>
          <w:b/>
          <w:i w:val="false"/>
          <w:color w:val="000000"/>
          <w:sz w:val="28"/>
        </w:rPr>
        <w:t>5) трудового воспитания:</w:t>
      </w:r>
    </w:p>
    <w:p>
      <w:pPr>
        <w:pStyle w:val="Normal"/>
        <w:numPr>
          <w:ilvl w:val="0"/>
          <w:numId w:val="8"/>
        </w:numPr>
        <w:spacing w:lineRule="exact" w:line="264" w:before="0" w:after="0"/>
        <w:jc w:val="both"/>
        <w:rPr/>
      </w:pPr>
      <w:r>
        <w:rPr>
          <w:rFonts w:ascii="Times New Roman" w:hAnsi="Times New Roman"/>
          <w:b w:val="false"/>
          <w:i w:val="false"/>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pPr>
        <w:pStyle w:val="Normal"/>
        <w:spacing w:lineRule="exact" w:line="264" w:before="0" w:after="0"/>
        <w:ind w:left="120" w:hanging="0"/>
        <w:jc w:val="both"/>
        <w:rPr/>
      </w:pPr>
      <w:r>
        <w:rPr>
          <w:rFonts w:ascii="Times New Roman" w:hAnsi="Times New Roman"/>
          <w:b/>
          <w:i w:val="false"/>
          <w:color w:val="000000"/>
          <w:sz w:val="28"/>
        </w:rPr>
        <w:t>6) экологического воспитания:</w:t>
      </w:r>
    </w:p>
    <w:p>
      <w:pPr>
        <w:pStyle w:val="Normal"/>
        <w:numPr>
          <w:ilvl w:val="0"/>
          <w:numId w:val="9"/>
        </w:numPr>
        <w:spacing w:lineRule="exact" w:line="264" w:before="0" w:after="0"/>
        <w:jc w:val="both"/>
        <w:rPr/>
      </w:pPr>
      <w:r>
        <w:rPr>
          <w:rFonts w:ascii="Times New Roman" w:hAnsi="Times New Roman"/>
          <w:b w:val="false"/>
          <w:i w:val="false"/>
          <w:color w:val="000000"/>
          <w:sz w:val="28"/>
        </w:rPr>
        <w:t>бережное отношение к природе;</w:t>
      </w:r>
    </w:p>
    <w:p>
      <w:pPr>
        <w:pStyle w:val="Normal"/>
        <w:numPr>
          <w:ilvl w:val="0"/>
          <w:numId w:val="9"/>
        </w:numPr>
        <w:spacing w:lineRule="exact" w:line="264" w:before="0" w:after="0"/>
        <w:jc w:val="both"/>
        <w:rPr/>
      </w:pPr>
      <w:r>
        <w:rPr>
          <w:rFonts w:ascii="Times New Roman" w:hAnsi="Times New Roman"/>
          <w:b w:val="false"/>
          <w:i w:val="false"/>
          <w:color w:val="000000"/>
          <w:sz w:val="28"/>
        </w:rPr>
        <w:t>неприятие действий, приносящих ей вред.</w:t>
      </w:r>
    </w:p>
    <w:p>
      <w:pPr>
        <w:pStyle w:val="Normal"/>
        <w:spacing w:lineRule="exact" w:line="264" w:before="0" w:after="0"/>
        <w:ind w:left="120" w:hanging="0"/>
        <w:jc w:val="both"/>
        <w:rPr/>
      </w:pPr>
      <w:r>
        <w:rPr>
          <w:rFonts w:ascii="Times New Roman" w:hAnsi="Times New Roman"/>
          <w:b/>
          <w:i w:val="false"/>
          <w:color w:val="000000"/>
          <w:sz w:val="28"/>
        </w:rPr>
        <w:t>7) ценности научного познания:</w:t>
      </w:r>
    </w:p>
    <w:p>
      <w:pPr>
        <w:pStyle w:val="Normal"/>
        <w:numPr>
          <w:ilvl w:val="0"/>
          <w:numId w:val="10"/>
        </w:numPr>
        <w:spacing w:lineRule="exact" w:line="264" w:before="0" w:after="0"/>
        <w:jc w:val="both"/>
        <w:rPr/>
      </w:pPr>
      <w:r>
        <w:rPr>
          <w:rFonts w:ascii="Times New Roman" w:hAnsi="Times New Roman"/>
          <w:b w:val="false"/>
          <w:i w:val="false"/>
          <w:color w:val="000000"/>
          <w:sz w:val="28"/>
        </w:rPr>
        <w:t>первоначальные представления о научной картине мира;</w:t>
      </w:r>
    </w:p>
    <w:p>
      <w:pPr>
        <w:pStyle w:val="Normal"/>
        <w:numPr>
          <w:ilvl w:val="0"/>
          <w:numId w:val="10"/>
        </w:numPr>
        <w:spacing w:lineRule="exact" w:line="264" w:before="0" w:after="0"/>
        <w:jc w:val="both"/>
        <w:rPr/>
      </w:pPr>
      <w:r>
        <w:rPr>
          <w:rFonts w:ascii="Times New Roman" w:hAnsi="Times New Roman"/>
          <w:b w:val="false"/>
          <w:i w:val="false"/>
          <w:color w:val="000000"/>
          <w:sz w:val="28"/>
        </w:rPr>
        <w:t>познавательные интересы, активность, инициативность, любознательность и самостоятельность в познании.</w:t>
      </w:r>
    </w:p>
    <w:p>
      <w:pPr>
        <w:pStyle w:val="Normal"/>
        <w:spacing w:before="0" w:after="0"/>
        <w:ind w:left="120" w:hanging="0"/>
        <w:jc w:val="left"/>
        <w:rPr/>
      </w:pPr>
      <w:r>
        <w:rPr/>
      </w:r>
      <w:bookmarkStart w:id="25" w:name="_Toc140053186"/>
      <w:bookmarkStart w:id="26" w:name="_Toc140053186"/>
      <w:bookmarkEnd w:id="26"/>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МЕТАПРЕДМЕТНЫЕ РЕЗУЛЬТАТЫ</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val="false"/>
          <w:i w:val="false"/>
          <w:color w:val="000000"/>
          <w:sz w:val="28"/>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Познавательные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Базовые логические действия:</w:t>
      </w:r>
    </w:p>
    <w:p>
      <w:pPr>
        <w:pStyle w:val="Normal"/>
        <w:numPr>
          <w:ilvl w:val="0"/>
          <w:numId w:val="11"/>
        </w:numPr>
        <w:spacing w:lineRule="exact" w:line="264" w:before="0" w:after="0"/>
        <w:jc w:val="both"/>
        <w:rPr/>
      </w:pPr>
      <w:r>
        <w:rPr>
          <w:rFonts w:ascii="Times New Roman" w:hAnsi="Times New Roman"/>
          <w:b w:val="false"/>
          <w:i w:val="false"/>
          <w:color w:val="000000"/>
          <w:sz w:val="28"/>
        </w:rPr>
        <w:t>сравнивать объекты, устанавливать основания для сравнения, устанавливать аналогии;</w:t>
      </w:r>
    </w:p>
    <w:p>
      <w:pPr>
        <w:pStyle w:val="Normal"/>
        <w:numPr>
          <w:ilvl w:val="0"/>
          <w:numId w:val="11"/>
        </w:numPr>
        <w:spacing w:lineRule="exact" w:line="264" w:before="0" w:after="0"/>
        <w:jc w:val="both"/>
        <w:rPr/>
      </w:pPr>
      <w:r>
        <w:rPr>
          <w:rFonts w:ascii="Times New Roman" w:hAnsi="Times New Roman"/>
          <w:b w:val="false"/>
          <w:i w:val="false"/>
          <w:color w:val="000000"/>
          <w:sz w:val="28"/>
        </w:rPr>
        <w:t>объединять части объекта (объекты) по определённому признаку;</w:t>
      </w:r>
    </w:p>
    <w:p>
      <w:pPr>
        <w:pStyle w:val="Normal"/>
        <w:numPr>
          <w:ilvl w:val="0"/>
          <w:numId w:val="11"/>
        </w:numPr>
        <w:spacing w:lineRule="exact" w:line="264" w:before="0" w:after="0"/>
        <w:jc w:val="both"/>
        <w:rPr/>
      </w:pPr>
      <w:r>
        <w:rPr>
          <w:rFonts w:ascii="Times New Roman" w:hAnsi="Times New Roman"/>
          <w:b w:val="false"/>
          <w:i w:val="false"/>
          <w:color w:val="000000"/>
          <w:sz w:val="28"/>
        </w:rPr>
        <w:t>определять существенный признак для классификации, классифицировать предложенные объекты;</w:t>
      </w:r>
    </w:p>
    <w:p>
      <w:pPr>
        <w:pStyle w:val="Normal"/>
        <w:numPr>
          <w:ilvl w:val="0"/>
          <w:numId w:val="11"/>
        </w:numPr>
        <w:spacing w:lineRule="exact" w:line="264" w:before="0" w:after="0"/>
        <w:jc w:val="both"/>
        <w:rPr/>
      </w:pPr>
      <w:r>
        <w:rPr>
          <w:rFonts w:ascii="Times New Roman" w:hAnsi="Times New Roman"/>
          <w:b w:val="false"/>
          <w:i w:val="false"/>
          <w:color w:val="000000"/>
          <w:sz w:val="28"/>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pPr>
        <w:pStyle w:val="Normal"/>
        <w:numPr>
          <w:ilvl w:val="0"/>
          <w:numId w:val="11"/>
        </w:numPr>
        <w:spacing w:lineRule="exact" w:line="264" w:before="0" w:after="0"/>
        <w:jc w:val="both"/>
        <w:rPr/>
      </w:pPr>
      <w:r>
        <w:rPr>
          <w:rFonts w:ascii="Times New Roman" w:hAnsi="Times New Roman"/>
          <w:b w:val="false"/>
          <w:i w:val="false"/>
          <w:color w:val="000000"/>
          <w:sz w:val="28"/>
        </w:rPr>
        <w:t>выявлять недостаток информации для решения учебной (практической) задачи на основе предложенного алгоритма;</w:t>
      </w:r>
    </w:p>
    <w:p>
      <w:pPr>
        <w:pStyle w:val="Normal"/>
        <w:numPr>
          <w:ilvl w:val="0"/>
          <w:numId w:val="11"/>
        </w:numPr>
        <w:spacing w:lineRule="exact" w:line="264" w:before="0" w:after="0"/>
        <w:jc w:val="both"/>
        <w:rPr/>
      </w:pPr>
      <w:r>
        <w:rPr>
          <w:rFonts w:ascii="Times New Roman" w:hAnsi="Times New Roman"/>
          <w:b w:val="false"/>
          <w:i w:val="false"/>
          <w:color w:val="000000"/>
          <w:sz w:val="28"/>
        </w:rPr>
        <w:t>устанавливать причинно-следственные связи в ситуациях, поддающихся непосредственному наблюдению или знакомых по опыту, делать выводы.</w:t>
      </w:r>
    </w:p>
    <w:p>
      <w:pPr>
        <w:pStyle w:val="Normal"/>
        <w:spacing w:lineRule="exact" w:line="264" w:before="0" w:after="0"/>
        <w:ind w:left="120" w:hanging="0"/>
        <w:jc w:val="both"/>
        <w:rPr/>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pStyle w:val="Normal"/>
        <w:numPr>
          <w:ilvl w:val="0"/>
          <w:numId w:val="12"/>
        </w:numPr>
        <w:spacing w:lineRule="exact" w:line="264" w:before="0" w:after="0"/>
        <w:jc w:val="both"/>
        <w:rPr/>
      </w:pPr>
      <w:r>
        <w:rPr>
          <w:rFonts w:ascii="Times New Roman" w:hAnsi="Times New Roman"/>
          <w:b w:val="false"/>
          <w:i w:val="false"/>
          <w:color w:val="000000"/>
          <w:sz w:val="28"/>
        </w:rPr>
        <w:t>определять разрыв между реальным и желательным состоянием объекта (ситуации) на основе предложенных педагогическим работником вопросов;</w:t>
      </w:r>
    </w:p>
    <w:p>
      <w:pPr>
        <w:pStyle w:val="Normal"/>
        <w:numPr>
          <w:ilvl w:val="0"/>
          <w:numId w:val="12"/>
        </w:numPr>
        <w:spacing w:lineRule="exact" w:line="264" w:before="0" w:after="0"/>
        <w:jc w:val="both"/>
        <w:rPr/>
      </w:pPr>
      <w:r>
        <w:rPr>
          <w:rFonts w:ascii="Times New Roman" w:hAnsi="Times New Roman"/>
          <w:b w:val="false"/>
          <w:i w:val="false"/>
          <w:color w:val="000000"/>
          <w:sz w:val="28"/>
        </w:rPr>
        <w:t>с помощью педагогического работника формулировать цель, планировать изменения объекта, ситуации;</w:t>
      </w:r>
    </w:p>
    <w:p>
      <w:pPr>
        <w:pStyle w:val="Normal"/>
        <w:numPr>
          <w:ilvl w:val="0"/>
          <w:numId w:val="12"/>
        </w:numPr>
        <w:spacing w:lineRule="exact" w:line="264" w:before="0" w:after="0"/>
        <w:jc w:val="both"/>
        <w:rPr/>
      </w:pPr>
      <w:r>
        <w:rPr>
          <w:rFonts w:ascii="Times New Roman" w:hAnsi="Times New Roman"/>
          <w:b w:val="false"/>
          <w:i w:val="false"/>
          <w:color w:val="000000"/>
          <w:sz w:val="28"/>
        </w:rPr>
        <w:t>сравнивать несколько вариантов решения задачи, выбирать наиболее подходящий (на основе предложенных критериев);</w:t>
      </w:r>
    </w:p>
    <w:p>
      <w:pPr>
        <w:pStyle w:val="Normal"/>
        <w:numPr>
          <w:ilvl w:val="0"/>
          <w:numId w:val="12"/>
        </w:numPr>
        <w:spacing w:lineRule="exact" w:line="264" w:before="0" w:after="0"/>
        <w:jc w:val="both"/>
        <w:rPr/>
      </w:pPr>
      <w:r>
        <w:rPr>
          <w:rFonts w:ascii="Times New Roman" w:hAnsi="Times New Roman"/>
          <w:b w:val="false"/>
          <w:i w:val="false"/>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pPr>
        <w:pStyle w:val="Normal"/>
        <w:numPr>
          <w:ilvl w:val="0"/>
          <w:numId w:val="12"/>
        </w:numPr>
        <w:spacing w:lineRule="exact" w:line="264" w:before="0" w:after="0"/>
        <w:jc w:val="both"/>
        <w:rPr/>
      </w:pPr>
      <w:r>
        <w:rPr>
          <w:rFonts w:ascii="Times New Roman" w:hAnsi="Times New Roman"/>
          <w:b w:val="false"/>
          <w:i w:val="false"/>
          <w:color w:val="000000"/>
          <w:sz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pPr>
        <w:pStyle w:val="Normal"/>
        <w:numPr>
          <w:ilvl w:val="0"/>
          <w:numId w:val="12"/>
        </w:numPr>
        <w:spacing w:lineRule="exact" w:line="264" w:before="0" w:after="0"/>
        <w:jc w:val="both"/>
        <w:rPr/>
      </w:pPr>
      <w:r>
        <w:rPr>
          <w:rFonts w:ascii="Times New Roman" w:hAnsi="Times New Roman"/>
          <w:b w:val="false"/>
          <w:i w:val="false"/>
          <w:color w:val="000000"/>
          <w:sz w:val="28"/>
        </w:rPr>
        <w:t>прогнозировать возможное развитие процессов, событий и их последствия в аналогичных или сходных ситуациях.</w:t>
      </w:r>
    </w:p>
    <w:p>
      <w:pPr>
        <w:pStyle w:val="Normal"/>
        <w:spacing w:lineRule="exact" w:line="264" w:before="0" w:after="0"/>
        <w:ind w:left="120" w:hanging="0"/>
        <w:jc w:val="both"/>
        <w:rPr/>
      </w:pPr>
      <w:r>
        <w:rPr>
          <w:rFonts w:ascii="Times New Roman" w:hAnsi="Times New Roman"/>
          <w:b/>
          <w:i w:val="false"/>
          <w:color w:val="000000"/>
          <w:sz w:val="28"/>
        </w:rPr>
        <w:t>Работа с информацией:</w:t>
      </w:r>
    </w:p>
    <w:p>
      <w:pPr>
        <w:pStyle w:val="Normal"/>
        <w:numPr>
          <w:ilvl w:val="0"/>
          <w:numId w:val="13"/>
        </w:numPr>
        <w:spacing w:lineRule="exact" w:line="264" w:before="0" w:after="0"/>
        <w:jc w:val="both"/>
        <w:rPr/>
      </w:pPr>
      <w:r>
        <w:rPr>
          <w:rFonts w:ascii="Times New Roman" w:hAnsi="Times New Roman"/>
          <w:b w:val="false"/>
          <w:i w:val="false"/>
          <w:color w:val="000000"/>
          <w:sz w:val="28"/>
        </w:rPr>
        <w:t>выбирать источник получения информации;</w:t>
      </w:r>
    </w:p>
    <w:p>
      <w:pPr>
        <w:pStyle w:val="Normal"/>
        <w:numPr>
          <w:ilvl w:val="0"/>
          <w:numId w:val="13"/>
        </w:numPr>
        <w:spacing w:lineRule="exact" w:line="264" w:before="0" w:after="0"/>
        <w:jc w:val="both"/>
        <w:rPr/>
      </w:pPr>
      <w:r>
        <w:rPr>
          <w:rFonts w:ascii="Times New Roman" w:hAnsi="Times New Roman"/>
          <w:b w:val="false"/>
          <w:i w:val="false"/>
          <w:color w:val="000000"/>
          <w:sz w:val="28"/>
        </w:rPr>
        <w:t>согласно заданному алгоритму находить в предложенном источнике информацию, представленную в явном виде;</w:t>
      </w:r>
    </w:p>
    <w:p>
      <w:pPr>
        <w:pStyle w:val="Normal"/>
        <w:numPr>
          <w:ilvl w:val="0"/>
          <w:numId w:val="13"/>
        </w:numPr>
        <w:spacing w:lineRule="exact" w:line="264" w:before="0" w:after="0"/>
        <w:jc w:val="both"/>
        <w:rPr/>
      </w:pPr>
      <w:r>
        <w:rPr>
          <w:rFonts w:ascii="Times New Roman" w:hAnsi="Times New Roman"/>
          <w:b w:val="false"/>
          <w:i w:val="false"/>
          <w:color w:val="000000"/>
          <w:sz w:val="28"/>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pPr>
        <w:pStyle w:val="Normal"/>
        <w:numPr>
          <w:ilvl w:val="0"/>
          <w:numId w:val="13"/>
        </w:numPr>
        <w:spacing w:lineRule="exact" w:line="264" w:before="0" w:after="0"/>
        <w:jc w:val="both"/>
        <w:rPr/>
      </w:pPr>
      <w:r>
        <w:rPr>
          <w:rFonts w:ascii="Times New Roman" w:hAnsi="Times New Roman"/>
          <w:b w:val="false"/>
          <w:i w:val="false"/>
          <w:color w:val="000000"/>
          <w:sz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pPr>
        <w:pStyle w:val="Normal"/>
        <w:numPr>
          <w:ilvl w:val="0"/>
          <w:numId w:val="13"/>
        </w:numPr>
        <w:spacing w:lineRule="exact" w:line="264" w:before="0" w:after="0"/>
        <w:jc w:val="both"/>
        <w:rPr/>
      </w:pPr>
      <w:r>
        <w:rPr>
          <w:rFonts w:ascii="Times New Roman" w:hAnsi="Times New Roman"/>
          <w:b w:val="false"/>
          <w:i w:val="false"/>
          <w:color w:val="000000"/>
          <w:sz w:val="28"/>
        </w:rPr>
        <w:t>анализировать и создавать текстовую, видео, графическую, звуковую, информацию в соответствии с учебной задачей;</w:t>
      </w:r>
    </w:p>
    <w:p>
      <w:pPr>
        <w:pStyle w:val="Normal"/>
        <w:numPr>
          <w:ilvl w:val="0"/>
          <w:numId w:val="13"/>
        </w:numPr>
        <w:spacing w:lineRule="exact" w:line="264" w:before="0" w:after="0"/>
        <w:jc w:val="both"/>
        <w:rPr/>
      </w:pPr>
      <w:r>
        <w:rPr>
          <w:rFonts w:ascii="Times New Roman" w:hAnsi="Times New Roman"/>
          <w:b w:val="false"/>
          <w:i w:val="false"/>
          <w:color w:val="000000"/>
          <w:sz w:val="28"/>
        </w:rPr>
        <w:t>самостоятельно создавать схемы, таблицы для представления информации.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Коммуникативные универсальные учебные действия</w:t>
      </w:r>
    </w:p>
    <w:p>
      <w:pPr>
        <w:pStyle w:val="Normal"/>
        <w:spacing w:lineRule="exact" w:line="264" w:before="0" w:after="0"/>
        <w:ind w:left="120" w:hanging="0"/>
        <w:jc w:val="both"/>
        <w:rPr/>
      </w:pPr>
      <w:r>
        <w:rPr/>
      </w:r>
    </w:p>
    <w:p>
      <w:pPr>
        <w:pStyle w:val="Normal"/>
        <w:numPr>
          <w:ilvl w:val="0"/>
          <w:numId w:val="14"/>
        </w:numPr>
        <w:spacing w:lineRule="exact" w:line="264" w:before="0" w:after="0"/>
        <w:jc w:val="both"/>
        <w:rPr/>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 в знакомой среде;</w:t>
      </w:r>
    </w:p>
    <w:p>
      <w:pPr>
        <w:pStyle w:val="Normal"/>
        <w:numPr>
          <w:ilvl w:val="0"/>
          <w:numId w:val="14"/>
        </w:numPr>
        <w:spacing w:lineRule="exact" w:line="264" w:before="0" w:after="0"/>
        <w:jc w:val="both"/>
        <w:rPr/>
      </w:pPr>
      <w:r>
        <w:rPr>
          <w:rFonts w:ascii="Times New Roman" w:hAnsi="Times New Roman"/>
          <w:b w:val="false"/>
          <w:i w:val="false"/>
          <w:color w:val="000000"/>
          <w:sz w:val="28"/>
        </w:rPr>
        <w:t>проявлять уважительное отношение к собеседнику, соблюдать правила ведения диалога и дискуссии;</w:t>
      </w:r>
    </w:p>
    <w:p>
      <w:pPr>
        <w:pStyle w:val="Normal"/>
        <w:numPr>
          <w:ilvl w:val="0"/>
          <w:numId w:val="14"/>
        </w:numPr>
        <w:spacing w:lineRule="exact" w:line="264" w:before="0" w:after="0"/>
        <w:jc w:val="both"/>
        <w:rPr/>
      </w:pPr>
      <w:r>
        <w:rPr>
          <w:rFonts w:ascii="Times New Roman" w:hAnsi="Times New Roman"/>
          <w:b w:val="false"/>
          <w:i w:val="false"/>
          <w:color w:val="000000"/>
          <w:sz w:val="28"/>
        </w:rPr>
        <w:t>признавать возможность существования разных точек зрения;</w:t>
      </w:r>
    </w:p>
    <w:p>
      <w:pPr>
        <w:pStyle w:val="Normal"/>
        <w:numPr>
          <w:ilvl w:val="0"/>
          <w:numId w:val="14"/>
        </w:numPr>
        <w:spacing w:lineRule="exact" w:line="264" w:before="0" w:after="0"/>
        <w:jc w:val="both"/>
        <w:rPr/>
      </w:pPr>
      <w:r>
        <w:rPr>
          <w:rFonts w:ascii="Times New Roman" w:hAnsi="Times New Roman"/>
          <w:b w:val="false"/>
          <w:i w:val="false"/>
          <w:color w:val="000000"/>
          <w:sz w:val="28"/>
        </w:rPr>
        <w:t>корректно и аргументированно высказывать своё мнение;</w:t>
      </w:r>
    </w:p>
    <w:p>
      <w:pPr>
        <w:pStyle w:val="Normal"/>
        <w:numPr>
          <w:ilvl w:val="0"/>
          <w:numId w:val="14"/>
        </w:numPr>
        <w:spacing w:lineRule="exact" w:line="264" w:before="0" w:after="0"/>
        <w:jc w:val="both"/>
        <w:rPr/>
      </w:pPr>
      <w:r>
        <w:rPr>
          <w:rFonts w:ascii="Times New Roman" w:hAnsi="Times New Roman"/>
          <w:b w:val="false"/>
          <w:i w:val="false"/>
          <w:color w:val="000000"/>
          <w:sz w:val="28"/>
        </w:rPr>
        <w:t>строить речевое высказывание в соответствии с поставленной задачей;</w:t>
      </w:r>
    </w:p>
    <w:p>
      <w:pPr>
        <w:pStyle w:val="Normal"/>
        <w:numPr>
          <w:ilvl w:val="0"/>
          <w:numId w:val="14"/>
        </w:numPr>
        <w:spacing w:lineRule="exact" w:line="264" w:before="0" w:after="0"/>
        <w:jc w:val="both"/>
        <w:rPr/>
      </w:pPr>
      <w:r>
        <w:rPr>
          <w:rFonts w:ascii="Times New Roman" w:hAnsi="Times New Roman"/>
          <w:b w:val="false"/>
          <w:i w:val="false"/>
          <w:color w:val="000000"/>
          <w:sz w:val="28"/>
        </w:rPr>
        <w:t>создавать устные и письменные тексты (описание, рассуждение, повествование);</w:t>
      </w:r>
    </w:p>
    <w:p>
      <w:pPr>
        <w:pStyle w:val="Normal"/>
        <w:numPr>
          <w:ilvl w:val="0"/>
          <w:numId w:val="14"/>
        </w:numPr>
        <w:spacing w:lineRule="exact" w:line="264" w:before="0" w:after="0"/>
        <w:jc w:val="both"/>
        <w:rPr/>
      </w:pPr>
      <w:r>
        <w:rPr>
          <w:rFonts w:ascii="Times New Roman" w:hAnsi="Times New Roman"/>
          <w:b w:val="false"/>
          <w:i w:val="false"/>
          <w:color w:val="000000"/>
          <w:sz w:val="28"/>
        </w:rPr>
        <w:t>готовить небольшие публичные выступления;</w:t>
      </w:r>
    </w:p>
    <w:p>
      <w:pPr>
        <w:pStyle w:val="Normal"/>
        <w:numPr>
          <w:ilvl w:val="0"/>
          <w:numId w:val="14"/>
        </w:numPr>
        <w:spacing w:lineRule="exact" w:line="264" w:before="0" w:after="0"/>
        <w:jc w:val="both"/>
        <w:rPr/>
      </w:pPr>
      <w:r>
        <w:rPr>
          <w:rFonts w:ascii="Times New Roman" w:hAnsi="Times New Roman"/>
          <w:b w:val="false"/>
          <w:i w:val="false"/>
          <w:color w:val="000000"/>
          <w:sz w:val="28"/>
        </w:rPr>
        <w:t>подбирать иллюстративный материал (рисунки, фото, плакаты) к тексту выступления.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Регулятивные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Самоорганизация:</w:t>
      </w:r>
    </w:p>
    <w:p>
      <w:pPr>
        <w:pStyle w:val="Normal"/>
        <w:numPr>
          <w:ilvl w:val="0"/>
          <w:numId w:val="15"/>
        </w:numPr>
        <w:spacing w:lineRule="exact" w:line="264" w:before="0" w:after="0"/>
        <w:jc w:val="both"/>
        <w:rPr/>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pStyle w:val="Normal"/>
        <w:numPr>
          <w:ilvl w:val="0"/>
          <w:numId w:val="15"/>
        </w:numPr>
        <w:spacing w:lineRule="exact" w:line="264" w:before="0" w:after="0"/>
        <w:jc w:val="both"/>
        <w:rPr/>
      </w:pPr>
      <w:r>
        <w:rPr>
          <w:rFonts w:ascii="Times New Roman" w:hAnsi="Times New Roman"/>
          <w:b w:val="false"/>
          <w:i w:val="false"/>
          <w:color w:val="000000"/>
          <w:sz w:val="28"/>
        </w:rPr>
        <w:t>выстраивать последовательность выбранных действий.</w:t>
      </w:r>
    </w:p>
    <w:p>
      <w:pPr>
        <w:pStyle w:val="Normal"/>
        <w:spacing w:lineRule="exact" w:line="264" w:before="0" w:after="0"/>
        <w:ind w:left="120" w:hanging="0"/>
        <w:jc w:val="both"/>
        <w:rPr/>
      </w:pPr>
      <w:r>
        <w:rPr>
          <w:rFonts w:ascii="Times New Roman" w:hAnsi="Times New Roman"/>
          <w:b/>
          <w:i w:val="false"/>
          <w:color w:val="000000"/>
          <w:sz w:val="28"/>
        </w:rPr>
        <w:t>Совместная деятельность</w:t>
      </w:r>
    </w:p>
    <w:p>
      <w:pPr>
        <w:pStyle w:val="Normal"/>
        <w:numPr>
          <w:ilvl w:val="0"/>
          <w:numId w:val="16"/>
        </w:numPr>
        <w:spacing w:lineRule="exact" w:line="264" w:before="0" w:after="0"/>
        <w:jc w:val="both"/>
        <w:rPr/>
      </w:pPr>
      <w:bookmarkStart w:id="27" w:name="_Toc108096413"/>
      <w:bookmarkEnd w:id="27"/>
      <w:r>
        <w:rPr>
          <w:rFonts w:ascii="Times New Roman" w:hAnsi="Times New Roman"/>
          <w:b w:val="false"/>
          <w:i w:val="false"/>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pStyle w:val="Normal"/>
        <w:numPr>
          <w:ilvl w:val="0"/>
          <w:numId w:val="16"/>
        </w:numPr>
        <w:spacing w:lineRule="exact" w:line="264" w:before="0" w:after="0"/>
        <w:jc w:val="both"/>
        <w:rPr/>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pStyle w:val="Normal"/>
        <w:numPr>
          <w:ilvl w:val="0"/>
          <w:numId w:val="16"/>
        </w:numPr>
        <w:spacing w:lineRule="exact" w:line="264" w:before="0" w:after="0"/>
        <w:jc w:val="both"/>
        <w:rPr/>
      </w:pPr>
      <w:r>
        <w:rPr>
          <w:rFonts w:ascii="Times New Roman" w:hAnsi="Times New Roman"/>
          <w:b w:val="false"/>
          <w:i w:val="false"/>
          <w:color w:val="000000"/>
          <w:sz w:val="28"/>
        </w:rPr>
        <w:t>проявлять готовность руководить, выполнять поручения, подчиняться;</w:t>
      </w:r>
    </w:p>
    <w:p>
      <w:pPr>
        <w:pStyle w:val="Normal"/>
        <w:numPr>
          <w:ilvl w:val="0"/>
          <w:numId w:val="16"/>
        </w:numPr>
        <w:spacing w:lineRule="exact" w:line="264" w:before="0" w:after="0"/>
        <w:jc w:val="both"/>
        <w:rPr/>
      </w:pPr>
      <w:r>
        <w:rPr>
          <w:rFonts w:ascii="Times New Roman" w:hAnsi="Times New Roman"/>
          <w:b w:val="false"/>
          <w:i w:val="false"/>
          <w:color w:val="000000"/>
          <w:sz w:val="28"/>
        </w:rPr>
        <w:t>ответственно выполнять свою часть работы;</w:t>
      </w:r>
    </w:p>
    <w:p>
      <w:pPr>
        <w:pStyle w:val="Normal"/>
        <w:numPr>
          <w:ilvl w:val="0"/>
          <w:numId w:val="16"/>
        </w:numPr>
        <w:spacing w:lineRule="exact" w:line="264" w:before="0" w:after="0"/>
        <w:jc w:val="both"/>
        <w:rPr/>
      </w:pPr>
      <w:r>
        <w:rPr>
          <w:rFonts w:ascii="Times New Roman" w:hAnsi="Times New Roman"/>
          <w:b w:val="false"/>
          <w:i w:val="false"/>
          <w:color w:val="000000"/>
          <w:sz w:val="28"/>
        </w:rPr>
        <w:t>оценивать свой вклад в общий результат;</w:t>
      </w:r>
    </w:p>
    <w:p>
      <w:pPr>
        <w:pStyle w:val="Normal"/>
        <w:numPr>
          <w:ilvl w:val="0"/>
          <w:numId w:val="16"/>
        </w:numPr>
        <w:spacing w:lineRule="exact" w:line="264" w:before="0" w:after="0"/>
        <w:jc w:val="both"/>
        <w:rPr/>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pStyle w:val="Normal"/>
        <w:spacing w:before="0" w:after="0"/>
        <w:ind w:left="120" w:hanging="0"/>
        <w:jc w:val="left"/>
        <w:rPr/>
      </w:pPr>
      <w:r>
        <w:rPr/>
      </w:r>
      <w:bookmarkStart w:id="28" w:name="_Toc134720971"/>
      <w:bookmarkStart w:id="29" w:name="_Toc140053187"/>
      <w:bookmarkStart w:id="30" w:name="_Toc134720971"/>
      <w:bookmarkStart w:id="31" w:name="_Toc140053187"/>
      <w:bookmarkEnd w:id="30"/>
      <w:bookmarkEnd w:id="31"/>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ПРЕДМЕТНЫЕ РЕЗУЛЬТАТЫ</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val="false"/>
          <w:i w:val="false"/>
          <w:color w:val="000000"/>
          <w:sz w:val="28"/>
        </w:rPr>
        <w:t>К концу обучения во</w:t>
      </w:r>
      <w:r>
        <w:rPr>
          <w:rFonts w:ascii="Times New Roman" w:hAnsi="Times New Roman"/>
          <w:b/>
          <w:i w:val="false"/>
          <w:color w:val="000000"/>
          <w:sz w:val="28"/>
        </w:rPr>
        <w:t xml:space="preserve"> </w:t>
      </w:r>
      <w:r>
        <w:rPr>
          <w:rFonts w:ascii="Times New Roman" w:hAnsi="Times New Roman"/>
          <w:b/>
          <w:i/>
          <w:color w:val="000000"/>
          <w:sz w:val="28"/>
        </w:rPr>
        <w:t>2 классе</w:t>
      </w:r>
      <w:r>
        <w:rPr>
          <w:rFonts w:ascii="Times New Roman" w:hAnsi="Times New Roman"/>
          <w:b w:val="false"/>
          <w:i/>
          <w:color w:val="000000"/>
          <w:sz w:val="28"/>
        </w:rPr>
        <w:t xml:space="preserve"> </w:t>
      </w:r>
      <w:r>
        <w:rPr>
          <w:rFonts w:ascii="Times New Roman" w:hAnsi="Times New Roman"/>
          <w:b w:val="false"/>
          <w:i w:val="false"/>
          <w:color w:val="000000"/>
          <w:sz w:val="28"/>
        </w:rPr>
        <w:t>обучающийся получит следующие предметные результаты:</w:t>
      </w:r>
    </w:p>
    <w:p>
      <w:pPr>
        <w:pStyle w:val="Normal"/>
        <w:spacing w:lineRule="exact" w:line="264" w:before="0" w:after="0"/>
        <w:ind w:left="120" w:hanging="0"/>
        <w:jc w:val="both"/>
        <w:rPr/>
      </w:pPr>
      <w:r>
        <w:rPr>
          <w:rFonts w:ascii="Times New Roman" w:hAnsi="Times New Roman"/>
          <w:b/>
          <w:i w:val="false"/>
          <w:color w:val="000000"/>
          <w:sz w:val="28"/>
        </w:rPr>
        <w:t>Коммуникативные умения</w:t>
      </w:r>
    </w:p>
    <w:p>
      <w:pPr>
        <w:pStyle w:val="Normal"/>
        <w:spacing w:lineRule="exact" w:line="264" w:before="0" w:after="0"/>
        <w:ind w:firstLine="600"/>
        <w:jc w:val="both"/>
        <w:rPr/>
      </w:pPr>
      <w:r>
        <w:rPr>
          <w:rFonts w:ascii="Times New Roman" w:hAnsi="Times New Roman"/>
          <w:b w:val="false"/>
          <w:i/>
          <w:color w:val="000000"/>
          <w:sz w:val="28"/>
        </w:rPr>
        <w:t>Говорение:</w:t>
      </w:r>
    </w:p>
    <w:p>
      <w:pPr>
        <w:pStyle w:val="Normal"/>
        <w:spacing w:lineRule="exact" w:line="264" w:before="0" w:after="0"/>
        <w:ind w:firstLine="600"/>
        <w:jc w:val="both"/>
        <w:rPr/>
      </w:pPr>
      <w:r>
        <w:rPr>
          <w:rFonts w:ascii="Times New Roman" w:hAnsi="Times New Roman"/>
          <w:b w:val="false"/>
          <w:i w:val="false"/>
          <w:color w:val="000000"/>
          <w:sz w:val="28"/>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pPr>
        <w:pStyle w:val="Normal"/>
        <w:spacing w:lineRule="exact" w:line="264" w:before="0" w:after="0"/>
        <w:ind w:firstLine="600"/>
        <w:jc w:val="both"/>
        <w:rPr/>
      </w:pPr>
      <w:r>
        <w:rPr>
          <w:rFonts w:ascii="Times New Roman" w:hAnsi="Times New Roman"/>
          <w:b w:val="false"/>
          <w:i w:val="false"/>
          <w:color w:val="000000"/>
          <w:sz w:val="28"/>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pPr>
        <w:pStyle w:val="Normal"/>
        <w:spacing w:lineRule="exact" w:line="264" w:before="0" w:after="0"/>
        <w:ind w:firstLine="600"/>
        <w:jc w:val="both"/>
        <w:rPr/>
      </w:pPr>
      <w:r>
        <w:rPr>
          <w:rFonts w:ascii="Times New Roman" w:hAnsi="Times New Roman"/>
          <w:b w:val="false"/>
          <w:i/>
          <w:color w:val="000000"/>
          <w:sz w:val="28"/>
        </w:rPr>
        <w:t>Аудирование:</w:t>
      </w:r>
    </w:p>
    <w:p>
      <w:pPr>
        <w:pStyle w:val="Normal"/>
        <w:spacing w:lineRule="exact" w:line="264" w:before="0" w:after="0"/>
        <w:ind w:firstLine="600"/>
        <w:jc w:val="both"/>
        <w:rPr/>
      </w:pPr>
      <w:r>
        <w:rPr>
          <w:rFonts w:ascii="Times New Roman" w:hAnsi="Times New Roman"/>
          <w:b w:val="false"/>
          <w:i w:val="false"/>
          <w:color w:val="000000"/>
          <w:sz w:val="28"/>
        </w:rPr>
        <w:t>воспринимать на слух и понимать речь учителя и других обучающихся;</w:t>
      </w:r>
    </w:p>
    <w:p>
      <w:pPr>
        <w:pStyle w:val="Normal"/>
        <w:spacing w:lineRule="exact" w:line="264" w:before="0" w:after="0"/>
        <w:ind w:firstLine="600"/>
        <w:jc w:val="both"/>
        <w:rPr/>
      </w:pPr>
      <w:r>
        <w:rPr>
          <w:rFonts w:ascii="Times New Roman" w:hAnsi="Times New Roman"/>
          <w:b w:val="false"/>
          <w:i w:val="false"/>
          <w:color w:val="000000"/>
          <w:sz w:val="28"/>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pPr>
        <w:pStyle w:val="Normal"/>
        <w:spacing w:lineRule="exact" w:line="264" w:before="0" w:after="0"/>
        <w:ind w:firstLine="600"/>
        <w:jc w:val="both"/>
        <w:rPr/>
      </w:pPr>
      <w:r>
        <w:rPr>
          <w:rFonts w:ascii="Times New Roman" w:hAnsi="Times New Roman"/>
          <w:b w:val="false"/>
          <w:i/>
          <w:color w:val="000000"/>
          <w:sz w:val="28"/>
        </w:rPr>
        <w:t>Смысловое чтение:</w:t>
      </w:r>
    </w:p>
    <w:p>
      <w:pPr>
        <w:pStyle w:val="Normal"/>
        <w:spacing w:lineRule="exact" w:line="264" w:before="0" w:after="0"/>
        <w:ind w:firstLine="600"/>
        <w:jc w:val="both"/>
        <w:rPr/>
      </w:pPr>
      <w:r>
        <w:rPr>
          <w:rFonts w:ascii="Times New Roman" w:hAnsi="Times New Roman"/>
          <w:b w:val="false"/>
          <w:i w:val="false"/>
          <w:color w:val="000000"/>
          <w:sz w:val="28"/>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pPr>
        <w:pStyle w:val="Normal"/>
        <w:spacing w:lineRule="exact" w:line="264" w:before="0" w:after="0"/>
        <w:ind w:firstLine="600"/>
        <w:jc w:val="both"/>
        <w:rPr/>
      </w:pPr>
      <w:r>
        <w:rPr>
          <w:rFonts w:ascii="Times New Roman" w:hAnsi="Times New Roman"/>
          <w:b w:val="false"/>
          <w:i w:val="false"/>
          <w:color w:val="000000"/>
          <w:sz w:val="28"/>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pPr>
        <w:pStyle w:val="Normal"/>
        <w:spacing w:lineRule="exact" w:line="264" w:before="0" w:after="0"/>
        <w:ind w:firstLine="600"/>
        <w:jc w:val="both"/>
        <w:rPr/>
      </w:pPr>
      <w:r>
        <w:rPr>
          <w:rFonts w:ascii="Times New Roman" w:hAnsi="Times New Roman"/>
          <w:b w:val="false"/>
          <w:i/>
          <w:color w:val="000000"/>
          <w:sz w:val="28"/>
        </w:rPr>
        <w:t>Письмо:</w:t>
      </w:r>
    </w:p>
    <w:p>
      <w:pPr>
        <w:pStyle w:val="Normal"/>
        <w:spacing w:lineRule="exact" w:line="264" w:before="0" w:after="0"/>
        <w:ind w:firstLine="600"/>
        <w:jc w:val="both"/>
        <w:rPr/>
      </w:pPr>
      <w:r>
        <w:rPr>
          <w:rFonts w:ascii="Times New Roman" w:hAnsi="Times New Roman"/>
          <w:b w:val="false"/>
          <w:i w:val="false"/>
          <w:color w:val="000000"/>
          <w:sz w:val="28"/>
        </w:rPr>
        <w:t>заполнять простые формуляры, сообщая о себе основные сведения, в соответствии с нормами, принятыми в стране/странах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писать с опорой на образец короткие поздравления с праздниками (с днём рождения, Новым годом).</w:t>
      </w:r>
    </w:p>
    <w:p>
      <w:pPr>
        <w:pStyle w:val="Normal"/>
        <w:spacing w:lineRule="exact" w:line="264" w:before="0" w:after="0"/>
        <w:ind w:left="120" w:hanging="0"/>
        <w:jc w:val="both"/>
        <w:rPr/>
      </w:pPr>
      <w:r>
        <w:rPr>
          <w:rFonts w:ascii="Times New Roman" w:hAnsi="Times New Roman"/>
          <w:b/>
          <w:i w:val="false"/>
          <w:color w:val="000000"/>
          <w:sz w:val="28"/>
        </w:rPr>
        <w:t>Языковые знания и навыки</w:t>
      </w:r>
    </w:p>
    <w:p>
      <w:pPr>
        <w:pStyle w:val="Normal"/>
        <w:spacing w:lineRule="exact" w:line="264" w:before="0" w:after="0"/>
        <w:ind w:firstLine="600"/>
        <w:jc w:val="both"/>
        <w:rPr/>
      </w:pPr>
      <w:r>
        <w:rPr>
          <w:rFonts w:ascii="Times New Roman" w:hAnsi="Times New Roman"/>
          <w:b w:val="false"/>
          <w:i/>
          <w:color w:val="000000"/>
          <w:sz w:val="28"/>
        </w:rPr>
        <w:t>Фонетическая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pPr>
        <w:pStyle w:val="Normal"/>
        <w:spacing w:lineRule="exact" w:line="264" w:before="0" w:after="0"/>
        <w:ind w:firstLine="600"/>
        <w:jc w:val="both"/>
        <w:rPr/>
      </w:pPr>
      <w:r>
        <w:rPr>
          <w:rFonts w:ascii="Times New Roman" w:hAnsi="Times New Roman"/>
          <w:b w:val="false"/>
          <w:i w:val="false"/>
          <w:color w:val="000000"/>
          <w:sz w:val="28"/>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pPr>
        <w:pStyle w:val="Normal"/>
        <w:spacing w:lineRule="exact" w:line="264" w:before="0" w:after="0"/>
        <w:ind w:firstLine="600"/>
        <w:jc w:val="both"/>
        <w:rPr/>
      </w:pPr>
      <w:r>
        <w:rPr>
          <w:rFonts w:ascii="Times New Roman" w:hAnsi="Times New Roman"/>
          <w:b w:val="false"/>
          <w:i w:val="false"/>
          <w:color w:val="000000"/>
          <w:sz w:val="28"/>
        </w:rPr>
        <w:t>читать новые слова согласно основным правилам чтения;</w:t>
      </w:r>
    </w:p>
    <w:p>
      <w:pPr>
        <w:pStyle w:val="Normal"/>
        <w:spacing w:lineRule="exact" w:line="264" w:before="0" w:after="0"/>
        <w:ind w:firstLine="600"/>
        <w:jc w:val="both"/>
        <w:rPr/>
      </w:pPr>
      <w:r>
        <w:rPr>
          <w:rFonts w:ascii="Times New Roman" w:hAnsi="Times New Roman"/>
          <w:b w:val="false"/>
          <w:i w:val="false"/>
          <w:color w:val="000000"/>
          <w:sz w:val="28"/>
        </w:rPr>
        <w:t>различать на слух и правильно произносить слова и фразы/предложения с соблюдением их ритмико-интонационных особенностей.</w:t>
      </w:r>
    </w:p>
    <w:p>
      <w:pPr>
        <w:pStyle w:val="Normal"/>
        <w:spacing w:lineRule="exact" w:line="264" w:before="0" w:after="0"/>
        <w:ind w:firstLine="600"/>
        <w:jc w:val="both"/>
        <w:rPr/>
      </w:pPr>
      <w:r>
        <w:rPr>
          <w:rFonts w:ascii="Times New Roman" w:hAnsi="Times New Roman"/>
          <w:b w:val="false"/>
          <w:i/>
          <w:color w:val="000000"/>
          <w:sz w:val="28"/>
        </w:rPr>
        <w:t>Графика, орфография и пунктуация:</w:t>
      </w:r>
    </w:p>
    <w:p>
      <w:pPr>
        <w:pStyle w:val="Normal"/>
        <w:spacing w:lineRule="exact" w:line="264" w:before="0" w:after="0"/>
        <w:ind w:firstLine="600"/>
        <w:jc w:val="both"/>
        <w:rPr/>
      </w:pPr>
      <w:r>
        <w:rPr>
          <w:rFonts w:ascii="Times New Roman" w:hAnsi="Times New Roman"/>
          <w:b w:val="false"/>
          <w:i w:val="false"/>
          <w:color w:val="000000"/>
          <w:sz w:val="28"/>
        </w:rPr>
        <w:t>правильно писать изученные слова;</w:t>
      </w:r>
    </w:p>
    <w:p>
      <w:pPr>
        <w:pStyle w:val="Normal"/>
        <w:spacing w:lineRule="exact" w:line="264" w:before="0" w:after="0"/>
        <w:ind w:firstLine="600"/>
        <w:jc w:val="both"/>
        <w:rPr/>
      </w:pPr>
      <w:r>
        <w:rPr>
          <w:rFonts w:ascii="Times New Roman" w:hAnsi="Times New Roman"/>
          <w:b w:val="false"/>
          <w:i w:val="false"/>
          <w:color w:val="000000"/>
          <w:sz w:val="28"/>
        </w:rPr>
        <w:t>заполнять пропуски словами; дописывать предложения;</w:t>
      </w:r>
    </w:p>
    <w:p>
      <w:pPr>
        <w:pStyle w:val="Normal"/>
        <w:spacing w:lineRule="exact" w:line="264" w:before="0" w:after="0"/>
        <w:ind w:firstLine="600"/>
        <w:jc w:val="both"/>
        <w:rPr/>
      </w:pPr>
      <w:r>
        <w:rPr>
          <w:rFonts w:ascii="Times New Roman" w:hAnsi="Times New Roman"/>
          <w:b w:val="false"/>
          <w:i w:val="false"/>
          <w:color w:val="000000"/>
          <w:sz w:val="28"/>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pPr>
        <w:pStyle w:val="Normal"/>
        <w:spacing w:lineRule="exact" w:line="264" w:before="0" w:after="0"/>
        <w:ind w:firstLine="600"/>
        <w:jc w:val="both"/>
        <w:rPr/>
      </w:pPr>
      <w:r>
        <w:rPr>
          <w:rFonts w:ascii="Times New Roman" w:hAnsi="Times New Roman"/>
          <w:b w:val="false"/>
          <w:i/>
          <w:color w:val="000000"/>
          <w:sz w:val="28"/>
        </w:rPr>
        <w:t>Лексическая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pPr>
        <w:pStyle w:val="Normal"/>
        <w:spacing w:lineRule="exact" w:line="264" w:before="0" w:after="0"/>
        <w:ind w:firstLine="600"/>
        <w:jc w:val="both"/>
        <w:rPr/>
      </w:pPr>
      <w:r>
        <w:rPr>
          <w:rFonts w:ascii="Times New Roman" w:hAnsi="Times New Roman"/>
          <w:b w:val="false"/>
          <w:i w:val="false"/>
          <w:color w:val="000000"/>
          <w:sz w:val="28"/>
        </w:rPr>
        <w:t>использовать языковую догадку в распознавании интернациональных слов.</w:t>
      </w:r>
    </w:p>
    <w:p>
      <w:pPr>
        <w:pStyle w:val="Normal"/>
        <w:spacing w:lineRule="exact" w:line="264" w:before="0" w:after="0"/>
        <w:ind w:firstLine="600"/>
        <w:jc w:val="both"/>
        <w:rPr/>
      </w:pPr>
      <w:r>
        <w:rPr>
          <w:rFonts w:ascii="Times New Roman" w:hAnsi="Times New Roman"/>
          <w:b w:val="false"/>
          <w:i/>
          <w:color w:val="000000"/>
          <w:sz w:val="28"/>
        </w:rPr>
        <w:t>Грамматическая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нераспространённые и распространённые простые предложения;</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предложения с начальным It;</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предложения с начальным </w:t>
      </w:r>
      <w:r>
        <w:rPr>
          <w:rFonts w:ascii="Times New Roman" w:hAnsi="Times New Roman"/>
          <w:b w:val="false"/>
          <w:i/>
          <w:color w:val="000000"/>
          <w:sz w:val="28"/>
        </w:rPr>
        <w:t>There + to be</w:t>
      </w:r>
      <w:r>
        <w:rPr>
          <w:rFonts w:ascii="Times New Roman" w:hAnsi="Times New Roman"/>
          <w:b w:val="false"/>
          <w:i w:val="false"/>
          <w:color w:val="000000"/>
          <w:sz w:val="28"/>
        </w:rPr>
        <w:t xml:space="preserve"> в Present Simple Tense;</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простые предложения с простым глагольным сказуемым </w:t>
      </w:r>
      <w:r>
        <w:rPr>
          <w:rFonts w:ascii="Times New Roman" w:hAnsi="Times New Roman"/>
          <w:b w:val="false"/>
          <w:i/>
          <w:color w:val="000000"/>
          <w:sz w:val="28"/>
        </w:rPr>
        <w:t>(He speaks English.);</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предложения с составным глагольным сказуемым </w:t>
      </w:r>
      <w:r>
        <w:rPr>
          <w:rFonts w:ascii="Times New Roman" w:hAnsi="Times New Roman"/>
          <w:b w:val="false"/>
          <w:i/>
          <w:color w:val="000000"/>
          <w:sz w:val="28"/>
        </w:rPr>
        <w:t>(I want to dance. She can skate well.);</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предложения с глаголом-связкой </w:t>
      </w:r>
      <w:r>
        <w:rPr>
          <w:rFonts w:ascii="Times New Roman" w:hAnsi="Times New Roman"/>
          <w:b w:val="false"/>
          <w:i/>
          <w:color w:val="000000"/>
          <w:sz w:val="28"/>
        </w:rPr>
        <w:t>to be</w:t>
      </w:r>
      <w:r>
        <w:rPr>
          <w:rFonts w:ascii="Times New Roman" w:hAnsi="Times New Roman"/>
          <w:b w:val="false"/>
          <w:i w:val="false"/>
          <w:color w:val="000000"/>
          <w:sz w:val="28"/>
        </w:rPr>
        <w:t xml:space="preserve"> в Present Simple Tense в составе таких фраз, как </w:t>
      </w:r>
      <w:r>
        <w:rPr>
          <w:rFonts w:ascii="Times New Roman" w:hAnsi="Times New Roman"/>
          <w:b w:val="false"/>
          <w:i/>
          <w:color w:val="000000"/>
          <w:sz w:val="28"/>
        </w:rPr>
        <w:t>I’m Dima, I’m eight. I’m fine. I’m sorry. It’s... Is it.? What’s ...?;</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предложения с краткими глагольными формами;</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повелительное наклонение: побудительные предложения в утвердительной форме </w:t>
      </w:r>
      <w:r>
        <w:rPr>
          <w:rFonts w:ascii="Times New Roman" w:hAnsi="Times New Roman"/>
          <w:b w:val="false"/>
          <w:i/>
          <w:color w:val="000000"/>
          <w:sz w:val="28"/>
        </w:rPr>
        <w:t>(Come in, please.)</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настоящее простое время (Present Simple Tense) в повествовательных (утвердительных и отрицательных) и вопросительных (общий и специальный вопрос) предложениях;</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глагольную конструкцию </w:t>
      </w:r>
      <w:r>
        <w:rPr>
          <w:rFonts w:ascii="Times New Roman" w:hAnsi="Times New Roman"/>
          <w:b w:val="false"/>
          <w:i/>
          <w:color w:val="000000"/>
          <w:sz w:val="28"/>
        </w:rPr>
        <w:t>have got (I’ve got ... Have you got ...?);</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модальный глагол </w:t>
      </w:r>
      <w:r>
        <w:rPr>
          <w:rFonts w:ascii="Times New Roman" w:hAnsi="Times New Roman"/>
          <w:b w:val="false"/>
          <w:i/>
          <w:color w:val="000000"/>
          <w:sz w:val="28"/>
        </w:rPr>
        <w:t>сan/can’t</w:t>
      </w:r>
      <w:r>
        <w:rPr>
          <w:rFonts w:ascii="Times New Roman" w:hAnsi="Times New Roman"/>
          <w:b w:val="false"/>
          <w:i w:val="false"/>
          <w:color w:val="000000"/>
          <w:sz w:val="28"/>
        </w:rPr>
        <w:t xml:space="preserve"> для выражения умения </w:t>
      </w:r>
      <w:r>
        <w:rPr>
          <w:rFonts w:ascii="Times New Roman" w:hAnsi="Times New Roman"/>
          <w:b w:val="false"/>
          <w:i/>
          <w:color w:val="000000"/>
          <w:sz w:val="28"/>
        </w:rPr>
        <w:t>(I can ride a bike.)</w:t>
      </w:r>
      <w:r>
        <w:rPr>
          <w:rFonts w:ascii="Times New Roman" w:hAnsi="Times New Roman"/>
          <w:b w:val="false"/>
          <w:i w:val="false"/>
          <w:color w:val="000000"/>
          <w:sz w:val="28"/>
        </w:rPr>
        <w:t xml:space="preserve"> и отсутствия умения </w:t>
      </w:r>
      <w:r>
        <w:rPr>
          <w:rFonts w:ascii="Times New Roman" w:hAnsi="Times New Roman"/>
          <w:b w:val="false"/>
          <w:i/>
          <w:color w:val="000000"/>
          <w:sz w:val="28"/>
        </w:rPr>
        <w:t>(I can’t ride a bike.); can</w:t>
      </w:r>
      <w:r>
        <w:rPr>
          <w:rFonts w:ascii="Times New Roman" w:hAnsi="Times New Roman"/>
          <w:b w:val="false"/>
          <w:i w:val="false"/>
          <w:color w:val="000000"/>
          <w:sz w:val="28"/>
        </w:rPr>
        <w:t xml:space="preserve"> для получения разрешения </w:t>
      </w:r>
      <w:r>
        <w:rPr>
          <w:rFonts w:ascii="Times New Roman" w:hAnsi="Times New Roman"/>
          <w:b w:val="false"/>
          <w:i/>
          <w:color w:val="000000"/>
          <w:sz w:val="28"/>
        </w:rPr>
        <w:t>(Can I go out?);</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b w:val="false"/>
          <w:i/>
          <w:color w:val="000000"/>
          <w:sz w:val="28"/>
        </w:rPr>
        <w:t>a pen</w:t>
      </w:r>
      <w:r>
        <w:rPr>
          <w:rFonts w:ascii="Times New Roman" w:hAnsi="Times New Roman"/>
          <w:b w:val="false"/>
          <w:i w:val="false"/>
          <w:color w:val="000000"/>
          <w:sz w:val="28"/>
        </w:rPr>
        <w:t xml:space="preserve"> – </w:t>
      </w:r>
      <w:r>
        <w:rPr>
          <w:rFonts w:ascii="Times New Roman" w:hAnsi="Times New Roman"/>
          <w:b w:val="false"/>
          <w:i/>
          <w:color w:val="000000"/>
          <w:sz w:val="28"/>
        </w:rPr>
        <w:t>pens; a man – men</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личные и притяжательные местоимения;</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указательные местоимения </w:t>
      </w:r>
      <w:r>
        <w:rPr>
          <w:rFonts w:ascii="Times New Roman" w:hAnsi="Times New Roman"/>
          <w:b w:val="false"/>
          <w:i/>
          <w:color w:val="000000"/>
          <w:sz w:val="28"/>
        </w:rPr>
        <w:t>this – these</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количественные числительные (1–12);</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вопросительные слова </w:t>
      </w:r>
      <w:r>
        <w:rPr>
          <w:rFonts w:ascii="Times New Roman" w:hAnsi="Times New Roman"/>
          <w:b w:val="false"/>
          <w:i/>
          <w:color w:val="000000"/>
          <w:sz w:val="28"/>
        </w:rPr>
        <w:t>who, what, how, where, how many</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предлоги места </w:t>
      </w:r>
      <w:r>
        <w:rPr>
          <w:rFonts w:ascii="Times New Roman" w:hAnsi="Times New Roman"/>
          <w:b w:val="false"/>
          <w:i/>
          <w:color w:val="000000"/>
          <w:sz w:val="28"/>
        </w:rPr>
        <w:t>on, in, near, under</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союзы </w:t>
      </w:r>
      <w:r>
        <w:rPr>
          <w:rFonts w:ascii="Times New Roman" w:hAnsi="Times New Roman"/>
          <w:b w:val="false"/>
          <w:i/>
          <w:color w:val="000000"/>
          <w:sz w:val="28"/>
        </w:rPr>
        <w:t>and</w:t>
      </w:r>
      <w:r>
        <w:rPr>
          <w:rFonts w:ascii="Times New Roman" w:hAnsi="Times New Roman"/>
          <w:b w:val="false"/>
          <w:i w:val="false"/>
          <w:color w:val="000000"/>
          <w:sz w:val="28"/>
        </w:rPr>
        <w:t xml:space="preserve"> и </w:t>
      </w:r>
      <w:r>
        <w:rPr>
          <w:rFonts w:ascii="Times New Roman" w:hAnsi="Times New Roman"/>
          <w:b w:val="false"/>
          <w:i/>
          <w:color w:val="000000"/>
          <w:sz w:val="28"/>
        </w:rPr>
        <w:t>but</w:t>
      </w:r>
      <w:r>
        <w:rPr>
          <w:rFonts w:ascii="Times New Roman" w:hAnsi="Times New Roman"/>
          <w:b w:val="false"/>
          <w:i w:val="false"/>
          <w:color w:val="000000"/>
          <w:sz w:val="28"/>
        </w:rPr>
        <w:t xml:space="preserve"> (при однородных членах).</w:t>
      </w:r>
    </w:p>
    <w:p>
      <w:pPr>
        <w:pStyle w:val="Normal"/>
        <w:spacing w:lineRule="exact" w:line="264" w:before="0" w:after="0"/>
        <w:ind w:left="120" w:hanging="0"/>
        <w:jc w:val="both"/>
        <w:rPr/>
      </w:pPr>
      <w:r>
        <w:rPr>
          <w:rFonts w:ascii="Times New Roman" w:hAnsi="Times New Roman"/>
          <w:b/>
          <w:i w:val="false"/>
          <w:color w:val="000000"/>
          <w:sz w:val="28"/>
        </w:rPr>
        <w:t>Социокультурные знания и умения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pPr>
        <w:pStyle w:val="Normal"/>
        <w:spacing w:lineRule="exact" w:line="264" w:before="0" w:after="0"/>
        <w:ind w:firstLine="600"/>
        <w:jc w:val="both"/>
        <w:rPr/>
      </w:pPr>
      <w:r>
        <w:rPr>
          <w:rFonts w:ascii="Times New Roman" w:hAnsi="Times New Roman"/>
          <w:b w:val="false"/>
          <w:i w:val="false"/>
          <w:color w:val="000000"/>
          <w:sz w:val="28"/>
        </w:rPr>
        <w:t>знать названия родной страны и страны/стран изучаемого языка и их столиц.</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w:t>
      </w:r>
      <w:r>
        <w:rPr>
          <w:rFonts w:ascii="Times New Roman" w:hAnsi="Times New Roman"/>
          <w:b/>
          <w:i/>
          <w:color w:val="000000"/>
          <w:sz w:val="28"/>
        </w:rPr>
        <w:t>3 классе</w:t>
      </w:r>
      <w:r>
        <w:rPr>
          <w:rFonts w:ascii="Times New Roman" w:hAnsi="Times New Roman"/>
          <w:b w:val="false"/>
          <w:i/>
          <w:color w:val="000000"/>
          <w:sz w:val="28"/>
        </w:rPr>
        <w:t xml:space="preserve"> </w:t>
      </w:r>
      <w:r>
        <w:rPr>
          <w:rFonts w:ascii="Times New Roman" w:hAnsi="Times New Roman"/>
          <w:b w:val="false"/>
          <w:i w:val="false"/>
          <w:color w:val="000000"/>
          <w:sz w:val="28"/>
        </w:rPr>
        <w:t>обучающийся получит следующие предметные результаты:</w:t>
      </w:r>
    </w:p>
    <w:p>
      <w:pPr>
        <w:pStyle w:val="Normal"/>
        <w:spacing w:lineRule="exact" w:line="264" w:before="0" w:after="0"/>
        <w:ind w:left="120" w:hanging="0"/>
        <w:jc w:val="both"/>
        <w:rPr/>
      </w:pPr>
      <w:r>
        <w:rPr>
          <w:rFonts w:ascii="Times New Roman" w:hAnsi="Times New Roman"/>
          <w:b/>
          <w:i w:val="false"/>
          <w:color w:val="000000"/>
          <w:sz w:val="28"/>
        </w:rPr>
        <w:t>Коммуникативные умения</w:t>
      </w:r>
    </w:p>
    <w:p>
      <w:pPr>
        <w:pStyle w:val="Normal"/>
        <w:spacing w:lineRule="exact" w:line="264" w:before="0" w:after="0"/>
        <w:ind w:firstLine="600"/>
        <w:jc w:val="both"/>
        <w:rPr/>
      </w:pPr>
      <w:r>
        <w:rPr>
          <w:rFonts w:ascii="Times New Roman" w:hAnsi="Times New Roman"/>
          <w:b w:val="false"/>
          <w:i/>
          <w:color w:val="000000"/>
          <w:sz w:val="28"/>
        </w:rPr>
        <w:t>Говорение:</w:t>
      </w:r>
    </w:p>
    <w:p>
      <w:pPr>
        <w:pStyle w:val="Normal"/>
        <w:spacing w:lineRule="exact" w:line="264" w:before="0" w:after="0"/>
        <w:ind w:firstLine="600"/>
        <w:jc w:val="both"/>
        <w:rPr/>
      </w:pPr>
      <w:r>
        <w:rPr>
          <w:rFonts w:ascii="Times New Roman" w:hAnsi="Times New Roman"/>
          <w:b w:val="false"/>
          <w:i w:val="false"/>
          <w:color w:val="000000"/>
          <w:sz w:val="28"/>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pPr>
        <w:pStyle w:val="Normal"/>
        <w:spacing w:lineRule="exact" w:line="264" w:before="0" w:after="0"/>
        <w:ind w:firstLine="600"/>
        <w:jc w:val="both"/>
        <w:rPr/>
      </w:pPr>
      <w:r>
        <w:rPr>
          <w:rFonts w:ascii="Times New Roman" w:hAnsi="Times New Roman"/>
          <w:b w:val="false"/>
          <w:i w:val="false"/>
          <w:color w:val="000000"/>
          <w:sz w:val="28"/>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pPr>
        <w:pStyle w:val="Normal"/>
        <w:spacing w:lineRule="exact" w:line="264" w:before="0" w:after="0"/>
        <w:ind w:firstLine="600"/>
        <w:jc w:val="both"/>
        <w:rPr/>
      </w:pPr>
      <w:r>
        <w:rPr>
          <w:rFonts w:ascii="Times New Roman" w:hAnsi="Times New Roman"/>
          <w:b w:val="false"/>
          <w:i w:val="false"/>
          <w:color w:val="000000"/>
          <w:sz w:val="28"/>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pPr>
        <w:pStyle w:val="Normal"/>
        <w:spacing w:lineRule="exact" w:line="264" w:before="0" w:after="0"/>
        <w:ind w:firstLine="600"/>
        <w:jc w:val="both"/>
        <w:rPr/>
      </w:pPr>
      <w:r>
        <w:rPr>
          <w:rFonts w:ascii="Times New Roman" w:hAnsi="Times New Roman"/>
          <w:b w:val="false"/>
          <w:i/>
          <w:color w:val="000000"/>
          <w:sz w:val="28"/>
        </w:rPr>
        <w:t>Аудирование:</w:t>
      </w:r>
    </w:p>
    <w:p>
      <w:pPr>
        <w:pStyle w:val="Normal"/>
        <w:spacing w:lineRule="exact" w:line="264" w:before="0" w:after="0"/>
        <w:ind w:firstLine="600"/>
        <w:jc w:val="both"/>
        <w:rPr/>
      </w:pPr>
      <w:r>
        <w:rPr>
          <w:rFonts w:ascii="Times New Roman" w:hAnsi="Times New Roman"/>
          <w:b w:val="false"/>
          <w:i w:val="false"/>
          <w:color w:val="000000"/>
          <w:sz w:val="28"/>
        </w:rPr>
        <w:t>воспринимать на слух и понимать речь учителя и других обучающихся вербально/невербально реагировать на услышанное;</w:t>
      </w:r>
    </w:p>
    <w:p>
      <w:pPr>
        <w:pStyle w:val="Normal"/>
        <w:spacing w:lineRule="exact" w:line="264" w:before="0" w:after="0"/>
        <w:ind w:firstLine="600"/>
        <w:jc w:val="both"/>
        <w:rPr/>
      </w:pPr>
      <w:r>
        <w:rPr>
          <w:rFonts w:ascii="Times New Roman" w:hAnsi="Times New Roman"/>
          <w:b w:val="false"/>
          <w:i w:val="false"/>
          <w:color w:val="000000"/>
          <w:sz w:val="28"/>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pPr>
        <w:pStyle w:val="Normal"/>
        <w:spacing w:lineRule="exact" w:line="264" w:before="0" w:after="0"/>
        <w:ind w:firstLine="600"/>
        <w:jc w:val="both"/>
        <w:rPr/>
      </w:pPr>
      <w:r>
        <w:rPr>
          <w:rFonts w:ascii="Times New Roman" w:hAnsi="Times New Roman"/>
          <w:b w:val="false"/>
          <w:i/>
          <w:color w:val="000000"/>
          <w:sz w:val="28"/>
        </w:rPr>
        <w:t>Смысловое чтение:</w:t>
      </w:r>
    </w:p>
    <w:p>
      <w:pPr>
        <w:pStyle w:val="Normal"/>
        <w:spacing w:lineRule="exact" w:line="264" w:before="0" w:after="0"/>
        <w:ind w:firstLine="600"/>
        <w:jc w:val="both"/>
        <w:rPr/>
      </w:pPr>
      <w:r>
        <w:rPr>
          <w:rFonts w:ascii="Times New Roman" w:hAnsi="Times New Roman"/>
          <w:b w:val="false"/>
          <w:i w:val="false"/>
          <w:color w:val="000000"/>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pPr>
        <w:pStyle w:val="Normal"/>
        <w:spacing w:lineRule="exact" w:line="264" w:before="0" w:after="0"/>
        <w:ind w:firstLine="600"/>
        <w:jc w:val="both"/>
        <w:rPr/>
      </w:pPr>
      <w:r>
        <w:rPr>
          <w:rFonts w:ascii="Times New Roman" w:hAnsi="Times New Roman"/>
          <w:b w:val="false"/>
          <w:i w:val="false"/>
          <w:color w:val="000000"/>
          <w:sz w:val="28"/>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pPr>
        <w:pStyle w:val="Normal"/>
        <w:spacing w:lineRule="exact" w:line="264" w:before="0" w:after="0"/>
        <w:ind w:firstLine="600"/>
        <w:jc w:val="both"/>
        <w:rPr/>
      </w:pPr>
      <w:r>
        <w:rPr>
          <w:rFonts w:ascii="Times New Roman" w:hAnsi="Times New Roman"/>
          <w:b w:val="false"/>
          <w:i/>
          <w:color w:val="000000"/>
          <w:sz w:val="28"/>
        </w:rPr>
        <w:t>Письмо:</w:t>
      </w:r>
    </w:p>
    <w:p>
      <w:pPr>
        <w:pStyle w:val="Normal"/>
        <w:spacing w:lineRule="exact" w:line="264" w:before="0" w:after="0"/>
        <w:ind w:firstLine="600"/>
        <w:jc w:val="both"/>
        <w:rPr/>
      </w:pPr>
      <w:r>
        <w:rPr>
          <w:rFonts w:ascii="Times New Roman" w:hAnsi="Times New Roman"/>
          <w:b w:val="false"/>
          <w:i w:val="false"/>
          <w:color w:val="000000"/>
          <w:sz w:val="28"/>
        </w:rPr>
        <w:t>заполнять анкеты и формуляры с указанием личной информации: имя, фамилия, возраст, страна проживания, любимые занятия и другое;</w:t>
      </w:r>
    </w:p>
    <w:p>
      <w:pPr>
        <w:pStyle w:val="Normal"/>
        <w:spacing w:lineRule="exact" w:line="264" w:before="0" w:after="0"/>
        <w:ind w:firstLine="600"/>
        <w:jc w:val="both"/>
        <w:rPr/>
      </w:pPr>
      <w:r>
        <w:rPr>
          <w:rFonts w:ascii="Times New Roman" w:hAnsi="Times New Roman"/>
          <w:b w:val="false"/>
          <w:i w:val="false"/>
          <w:color w:val="000000"/>
          <w:sz w:val="28"/>
        </w:rPr>
        <w:t>писать с опорой на образец поздравления с днем рождения, Новым годом, Рождеством с выражением пожеланий;</w:t>
      </w:r>
    </w:p>
    <w:p>
      <w:pPr>
        <w:pStyle w:val="Normal"/>
        <w:spacing w:lineRule="exact" w:line="264" w:before="0" w:after="0"/>
        <w:ind w:firstLine="600"/>
        <w:jc w:val="both"/>
        <w:rPr/>
      </w:pPr>
      <w:r>
        <w:rPr>
          <w:rFonts w:ascii="Times New Roman" w:hAnsi="Times New Roman"/>
          <w:b w:val="false"/>
          <w:i w:val="false"/>
          <w:color w:val="000000"/>
          <w:sz w:val="28"/>
        </w:rPr>
        <w:t>создавать подписи к иллюстрациям с пояснением, что на них изображено.</w:t>
      </w:r>
    </w:p>
    <w:p>
      <w:pPr>
        <w:pStyle w:val="Normal"/>
        <w:spacing w:lineRule="exact" w:line="264" w:before="0" w:after="0"/>
        <w:ind w:left="120" w:hanging="0"/>
        <w:jc w:val="both"/>
        <w:rPr/>
      </w:pPr>
      <w:r>
        <w:rPr>
          <w:rFonts w:ascii="Times New Roman" w:hAnsi="Times New Roman"/>
          <w:b/>
          <w:i w:val="false"/>
          <w:color w:val="000000"/>
          <w:sz w:val="28"/>
        </w:rPr>
        <w:t>Языковые знания и навыки</w:t>
      </w:r>
    </w:p>
    <w:p>
      <w:pPr>
        <w:pStyle w:val="Normal"/>
        <w:spacing w:lineRule="exact" w:line="264" w:before="0" w:after="0"/>
        <w:ind w:firstLine="600"/>
        <w:jc w:val="both"/>
        <w:rPr/>
      </w:pPr>
      <w:r>
        <w:rPr>
          <w:rFonts w:ascii="Times New Roman" w:hAnsi="Times New Roman"/>
          <w:b w:val="false"/>
          <w:i/>
          <w:color w:val="000000"/>
          <w:sz w:val="28"/>
        </w:rPr>
        <w:t>Фонетическая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 xml:space="preserve">применять правила чтения гласных в третьем типе слога (гласная + </w:t>
      </w:r>
      <w:r>
        <w:rPr>
          <w:rFonts w:ascii="Times New Roman" w:hAnsi="Times New Roman"/>
          <w:b w:val="false"/>
          <w:i/>
          <w:color w:val="000000"/>
          <w:sz w:val="28"/>
        </w:rPr>
        <w:t>r</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применять правила чтения сложных сочетаний букв (например, </w:t>
      </w:r>
      <w:r>
        <w:rPr>
          <w:rFonts w:ascii="Times New Roman" w:hAnsi="Times New Roman"/>
          <w:b w:val="false"/>
          <w:i/>
          <w:color w:val="000000"/>
          <w:sz w:val="28"/>
        </w:rPr>
        <w:t>-tion, -ight</w:t>
      </w:r>
      <w:r>
        <w:rPr>
          <w:rFonts w:ascii="Times New Roman" w:hAnsi="Times New Roman"/>
          <w:b w:val="false"/>
          <w:i w:val="false"/>
          <w:color w:val="000000"/>
          <w:sz w:val="28"/>
        </w:rPr>
        <w:t>) в односложных, двусложных и многосложных словах (</w:t>
      </w:r>
      <w:r>
        <w:rPr>
          <w:rFonts w:ascii="Times New Roman" w:hAnsi="Times New Roman"/>
          <w:b w:val="false"/>
          <w:i/>
          <w:color w:val="000000"/>
          <w:sz w:val="28"/>
        </w:rPr>
        <w:t>international, night)</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читать новые слова согласно основным правилам чтения;</w:t>
      </w:r>
    </w:p>
    <w:p>
      <w:pPr>
        <w:pStyle w:val="Normal"/>
        <w:spacing w:lineRule="exact" w:line="264" w:before="0" w:after="0"/>
        <w:ind w:firstLine="600"/>
        <w:jc w:val="both"/>
        <w:rPr/>
      </w:pPr>
      <w:r>
        <w:rPr>
          <w:rFonts w:ascii="Times New Roman" w:hAnsi="Times New Roman"/>
          <w:b w:val="false"/>
          <w:i w:val="false"/>
          <w:color w:val="000000"/>
          <w:sz w:val="28"/>
        </w:rPr>
        <w:t>различать на слух и правильно произносить слова и фразы/предложения с соблюдением их ритмико-интонационных особенностей.</w:t>
      </w:r>
    </w:p>
    <w:p>
      <w:pPr>
        <w:pStyle w:val="Normal"/>
        <w:spacing w:lineRule="exact" w:line="264" w:before="0" w:after="0"/>
        <w:ind w:firstLine="600"/>
        <w:jc w:val="both"/>
        <w:rPr/>
      </w:pPr>
      <w:r>
        <w:rPr>
          <w:rFonts w:ascii="Times New Roman" w:hAnsi="Times New Roman"/>
          <w:b w:val="false"/>
          <w:i/>
          <w:color w:val="000000"/>
          <w:sz w:val="28"/>
        </w:rPr>
        <w:t>Графика, орфография и пунктуация:</w:t>
      </w:r>
    </w:p>
    <w:p>
      <w:pPr>
        <w:pStyle w:val="Normal"/>
        <w:spacing w:lineRule="exact" w:line="264" w:before="0" w:after="0"/>
        <w:ind w:firstLine="600"/>
        <w:jc w:val="both"/>
        <w:rPr/>
      </w:pPr>
      <w:r>
        <w:rPr>
          <w:rFonts w:ascii="Times New Roman" w:hAnsi="Times New Roman"/>
          <w:b w:val="false"/>
          <w:i w:val="false"/>
          <w:color w:val="000000"/>
          <w:sz w:val="28"/>
        </w:rPr>
        <w:t>правильно писать изученные слова;</w:t>
      </w:r>
    </w:p>
    <w:p>
      <w:pPr>
        <w:pStyle w:val="Normal"/>
        <w:spacing w:lineRule="exact" w:line="264" w:before="0" w:after="0"/>
        <w:ind w:firstLine="600"/>
        <w:jc w:val="both"/>
        <w:rPr/>
      </w:pPr>
      <w:r>
        <w:rPr>
          <w:rFonts w:ascii="Times New Roman" w:hAnsi="Times New Roman"/>
          <w:b w:val="false"/>
          <w:i w:val="false"/>
          <w:color w:val="000000"/>
          <w:sz w:val="28"/>
        </w:rPr>
        <w:t>правильно расставлять знаки препинания (точка, вопросительный и восклицательный знаки в конце предложения, апостроф).</w:t>
      </w:r>
    </w:p>
    <w:p>
      <w:pPr>
        <w:pStyle w:val="Normal"/>
        <w:spacing w:lineRule="exact" w:line="264" w:before="0" w:after="0"/>
        <w:ind w:firstLine="600"/>
        <w:jc w:val="both"/>
        <w:rPr/>
      </w:pPr>
      <w:r>
        <w:rPr>
          <w:rFonts w:ascii="Times New Roman" w:hAnsi="Times New Roman"/>
          <w:b w:val="false"/>
          <w:i/>
          <w:color w:val="000000"/>
          <w:sz w:val="28"/>
        </w:rPr>
        <w:t>Лексическая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Pr>
          <w:rFonts w:ascii="Times New Roman" w:hAnsi="Times New Roman"/>
          <w:b w:val="false"/>
          <w:i/>
          <w:color w:val="000000"/>
          <w:sz w:val="28"/>
        </w:rPr>
        <w:t>-teen, -ty, -th</w:t>
      </w:r>
      <w:r>
        <w:rPr>
          <w:rFonts w:ascii="Times New Roman" w:hAnsi="Times New Roman"/>
          <w:b w:val="false"/>
          <w:i w:val="false"/>
          <w:color w:val="000000"/>
          <w:sz w:val="28"/>
        </w:rPr>
        <w:t>) и словосложения (</w:t>
      </w:r>
      <w:r>
        <w:rPr>
          <w:rFonts w:ascii="Times New Roman" w:hAnsi="Times New Roman"/>
          <w:b w:val="false"/>
          <w:i/>
          <w:color w:val="000000"/>
          <w:sz w:val="28"/>
        </w:rPr>
        <w:t>football, snowman</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Грамматическая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побудительные предложения в отрицательной форме </w:t>
      </w:r>
      <w:r>
        <w:rPr>
          <w:rFonts w:ascii="Times New Roman" w:hAnsi="Times New Roman"/>
          <w:b w:val="false"/>
          <w:i/>
          <w:color w:val="000000"/>
          <w:sz w:val="28"/>
        </w:rPr>
        <w:t>(Don’t talk, please.);</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предложения с начальным </w:t>
      </w:r>
      <w:r>
        <w:rPr>
          <w:rFonts w:ascii="Times New Roman" w:hAnsi="Times New Roman"/>
          <w:b w:val="false"/>
          <w:i/>
          <w:color w:val="000000"/>
          <w:sz w:val="28"/>
        </w:rPr>
        <w:t>There + to be</w:t>
      </w:r>
      <w:r>
        <w:rPr>
          <w:rFonts w:ascii="Times New Roman" w:hAnsi="Times New Roman"/>
          <w:b w:val="false"/>
          <w:i w:val="false"/>
          <w:color w:val="000000"/>
          <w:sz w:val="28"/>
        </w:rPr>
        <w:t xml:space="preserve"> в Past Simple Tense </w:t>
      </w:r>
      <w:r>
        <w:rPr>
          <w:rFonts w:ascii="Times New Roman" w:hAnsi="Times New Roman"/>
          <w:b w:val="false"/>
          <w:i/>
          <w:color w:val="000000"/>
          <w:sz w:val="28"/>
        </w:rPr>
        <w:t>(There was a bridge across the river. There were mountains in the south.);</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конструкции с глаголами на </w:t>
      </w:r>
      <w:r>
        <w:rPr>
          <w:rFonts w:ascii="Times New Roman" w:hAnsi="Times New Roman"/>
          <w:b w:val="false"/>
          <w:i/>
          <w:color w:val="000000"/>
          <w:sz w:val="28"/>
        </w:rPr>
        <w:t>-ing: to like/enjoy doing something</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конструкцию </w:t>
      </w:r>
      <w:r>
        <w:rPr>
          <w:rFonts w:ascii="Times New Roman" w:hAnsi="Times New Roman"/>
          <w:b w:val="false"/>
          <w:i/>
          <w:color w:val="000000"/>
          <w:sz w:val="28"/>
        </w:rPr>
        <w:t>I’d like to ...;</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правильные и неправильные глаголы в Past Simple Tense в повествовательных (утвердительных и отрицательных) и вопросительных (общий и специальный вопрос) предложениях;</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существительные в притяжательном падеже (Possessive Case);</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b w:val="false"/>
          <w:i/>
          <w:color w:val="000000"/>
          <w:sz w:val="28"/>
        </w:rPr>
        <w:t>much/many/a lot of</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наречия частотности </w:t>
      </w:r>
      <w:r>
        <w:rPr>
          <w:rFonts w:ascii="Times New Roman" w:hAnsi="Times New Roman"/>
          <w:b w:val="false"/>
          <w:i/>
          <w:color w:val="000000"/>
          <w:sz w:val="28"/>
        </w:rPr>
        <w:t>usually, often</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личные местоимения в объектном падеже;</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указательные местоимения </w:t>
      </w:r>
      <w:r>
        <w:rPr>
          <w:rFonts w:ascii="Times New Roman" w:hAnsi="Times New Roman"/>
          <w:b w:val="false"/>
          <w:i/>
          <w:color w:val="000000"/>
          <w:sz w:val="28"/>
        </w:rPr>
        <w:t>that – those</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неопределённые местоимения </w:t>
      </w:r>
      <w:r>
        <w:rPr>
          <w:rFonts w:ascii="Times New Roman" w:hAnsi="Times New Roman"/>
          <w:b w:val="false"/>
          <w:i/>
          <w:color w:val="000000"/>
          <w:sz w:val="28"/>
        </w:rPr>
        <w:t>some/any</w:t>
      </w:r>
      <w:r>
        <w:rPr>
          <w:rFonts w:ascii="Times New Roman" w:hAnsi="Times New Roman"/>
          <w:b w:val="false"/>
          <w:i w:val="false"/>
          <w:color w:val="000000"/>
          <w:sz w:val="28"/>
        </w:rPr>
        <w:t xml:space="preserve"> в повествовательных и вопросительных предложениях;</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вопросительные слова </w:t>
      </w:r>
      <w:r>
        <w:rPr>
          <w:rFonts w:ascii="Times New Roman" w:hAnsi="Times New Roman"/>
          <w:b w:val="false"/>
          <w:i/>
          <w:color w:val="000000"/>
          <w:sz w:val="28"/>
        </w:rPr>
        <w:t>when, whose, why</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количественные числительные (13–100);</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порядковые числительные (1–30);</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предлог направления движения </w:t>
      </w:r>
      <w:r>
        <w:rPr>
          <w:rFonts w:ascii="Times New Roman" w:hAnsi="Times New Roman"/>
          <w:b w:val="false"/>
          <w:i/>
          <w:color w:val="000000"/>
          <w:sz w:val="28"/>
        </w:rPr>
        <w:t>to (We went to Moscow last year</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предлоги места </w:t>
      </w:r>
      <w:r>
        <w:rPr>
          <w:rFonts w:ascii="Times New Roman" w:hAnsi="Times New Roman"/>
          <w:b w:val="false"/>
          <w:i/>
          <w:color w:val="000000"/>
          <w:sz w:val="28"/>
        </w:rPr>
        <w:t>next to, in front of, behind</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предлоги времени: </w:t>
      </w:r>
      <w:r>
        <w:rPr>
          <w:rFonts w:ascii="Times New Roman" w:hAnsi="Times New Roman"/>
          <w:b w:val="false"/>
          <w:i/>
          <w:color w:val="000000"/>
          <w:sz w:val="28"/>
        </w:rPr>
        <w:t>at, in, on</w:t>
      </w:r>
      <w:r>
        <w:rPr>
          <w:rFonts w:ascii="Times New Roman" w:hAnsi="Times New Roman"/>
          <w:b w:val="false"/>
          <w:i w:val="false"/>
          <w:color w:val="000000"/>
          <w:sz w:val="28"/>
        </w:rPr>
        <w:t xml:space="preserve"> в выражениях </w:t>
      </w:r>
      <w:r>
        <w:rPr>
          <w:rFonts w:ascii="Times New Roman" w:hAnsi="Times New Roman"/>
          <w:b w:val="false"/>
          <w:i/>
          <w:color w:val="000000"/>
          <w:sz w:val="28"/>
        </w:rPr>
        <w:t>at 4 o’clock, in the morning, on Monday</w:t>
      </w:r>
      <w:r>
        <w:rPr>
          <w:rFonts w:ascii="Times New Roman" w:hAnsi="Times New Roman"/>
          <w:b w:val="false"/>
          <w:i w:val="false"/>
          <w:color w:val="000000"/>
          <w:sz w:val="28"/>
        </w:rPr>
        <w:t>.</w:t>
      </w:r>
    </w:p>
    <w:p>
      <w:pPr>
        <w:pStyle w:val="Normal"/>
        <w:spacing w:lineRule="exact" w:line="264" w:before="0" w:after="0"/>
        <w:ind w:left="120" w:hanging="0"/>
        <w:jc w:val="both"/>
        <w:rPr/>
      </w:pPr>
      <w:r>
        <w:rPr>
          <w:rFonts w:ascii="Times New Roman" w:hAnsi="Times New Roman"/>
          <w:b/>
          <w:i w:val="false"/>
          <w:color w:val="000000"/>
          <w:sz w:val="28"/>
        </w:rPr>
        <w:t>Социокультурные знания и умения:</w:t>
      </w:r>
    </w:p>
    <w:p>
      <w:pPr>
        <w:pStyle w:val="Normal"/>
        <w:spacing w:lineRule="exact" w:line="264" w:before="0" w:after="0"/>
        <w:ind w:firstLine="600"/>
        <w:jc w:val="both"/>
        <w:rPr/>
      </w:pPr>
      <w:r>
        <w:rPr>
          <w:rFonts w:ascii="Times New Roman" w:hAnsi="Times New Roman"/>
          <w:b w:val="false"/>
          <w:i w:val="false"/>
          <w:color w:val="000000"/>
          <w:sz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свою страну и страну/страны изучаемого языка на английском языке.</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w:t>
      </w:r>
      <w:r>
        <w:rPr>
          <w:rFonts w:ascii="Times New Roman" w:hAnsi="Times New Roman"/>
          <w:b/>
          <w:i/>
          <w:color w:val="000000"/>
          <w:sz w:val="28"/>
        </w:rPr>
        <w:t>4 классе</w:t>
      </w:r>
      <w:r>
        <w:rPr>
          <w:rFonts w:ascii="Times New Roman" w:hAnsi="Times New Roman"/>
          <w:b w:val="false"/>
          <w:i w:val="false"/>
          <w:color w:val="000000"/>
          <w:sz w:val="28"/>
        </w:rPr>
        <w:t xml:space="preserve"> обучающийся получит следующие предметные результаты:</w:t>
      </w:r>
    </w:p>
    <w:p>
      <w:pPr>
        <w:pStyle w:val="Normal"/>
        <w:spacing w:lineRule="exact" w:line="264" w:before="0" w:after="0"/>
        <w:ind w:left="120" w:hanging="0"/>
        <w:jc w:val="both"/>
        <w:rPr/>
      </w:pPr>
      <w:r>
        <w:rPr>
          <w:rFonts w:ascii="Times New Roman" w:hAnsi="Times New Roman"/>
          <w:b/>
          <w:i w:val="false"/>
          <w:color w:val="000000"/>
          <w:sz w:val="28"/>
        </w:rPr>
        <w:t>Коммуникативные умения</w:t>
      </w:r>
    </w:p>
    <w:p>
      <w:pPr>
        <w:pStyle w:val="Normal"/>
        <w:spacing w:lineRule="exact" w:line="264" w:before="0" w:after="0"/>
        <w:ind w:firstLine="600"/>
        <w:jc w:val="both"/>
        <w:rPr/>
      </w:pPr>
      <w:r>
        <w:rPr>
          <w:rFonts w:ascii="Times New Roman" w:hAnsi="Times New Roman"/>
          <w:b w:val="false"/>
          <w:i/>
          <w:color w:val="000000"/>
          <w:sz w:val="28"/>
        </w:rPr>
        <w:t>Говорение:</w:t>
      </w:r>
    </w:p>
    <w:p>
      <w:pPr>
        <w:pStyle w:val="Normal"/>
        <w:spacing w:lineRule="exact" w:line="264" w:before="0" w:after="0"/>
        <w:ind w:firstLine="600"/>
        <w:jc w:val="both"/>
        <w:rPr/>
      </w:pPr>
      <w:r>
        <w:rPr>
          <w:rFonts w:ascii="Times New Roman" w:hAnsi="Times New Roman"/>
          <w:b w:val="false"/>
          <w:i w:val="false"/>
          <w:color w:val="000000"/>
          <w:sz w:val="28"/>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pPr>
        <w:pStyle w:val="Normal"/>
        <w:spacing w:lineRule="exact" w:line="264" w:before="0" w:after="0"/>
        <w:ind w:firstLine="600"/>
        <w:jc w:val="both"/>
        <w:rPr/>
      </w:pPr>
      <w:r>
        <w:rPr>
          <w:rFonts w:ascii="Times New Roman" w:hAnsi="Times New Roman"/>
          <w:b w:val="false"/>
          <w:i w:val="false"/>
          <w:color w:val="000000"/>
          <w:sz w:val="28"/>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pPr>
        <w:pStyle w:val="Normal"/>
        <w:spacing w:lineRule="exact" w:line="264" w:before="0" w:after="0"/>
        <w:ind w:firstLine="600"/>
        <w:jc w:val="both"/>
        <w:rPr/>
      </w:pPr>
      <w:r>
        <w:rPr>
          <w:rFonts w:ascii="Times New Roman" w:hAnsi="Times New Roman"/>
          <w:b w:val="false"/>
          <w:i w:val="false"/>
          <w:color w:val="000000"/>
          <w:sz w:val="28"/>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pPr>
        <w:pStyle w:val="Normal"/>
        <w:spacing w:lineRule="exact" w:line="264" w:before="0" w:after="0"/>
        <w:ind w:firstLine="600"/>
        <w:jc w:val="both"/>
        <w:rPr/>
      </w:pPr>
      <w:r>
        <w:rPr>
          <w:rFonts w:ascii="Times New Roman" w:hAnsi="Times New Roman"/>
          <w:b w:val="false"/>
          <w:i w:val="false"/>
          <w:color w:val="000000"/>
          <w:sz w:val="28"/>
        </w:rPr>
        <w:t>создавать устные связные монологические высказывания по образцу; выражать своё отношение к предмету речи;</w:t>
      </w:r>
    </w:p>
    <w:p>
      <w:pPr>
        <w:pStyle w:val="Normal"/>
        <w:spacing w:lineRule="exact" w:line="264" w:before="0" w:after="0"/>
        <w:ind w:firstLine="600"/>
        <w:jc w:val="both"/>
        <w:rPr/>
      </w:pPr>
      <w:r>
        <w:rPr>
          <w:rFonts w:ascii="Times New Roman" w:hAnsi="Times New Roman"/>
          <w:b w:val="false"/>
          <w:i w:val="false"/>
          <w:color w:val="000000"/>
          <w:sz w:val="28"/>
        </w:rPr>
        <w:t>передавать основное содержание прочитанного текста с вербальными и (или) зрительными опорами в объёме не менее 4–5 фраз.</w:t>
      </w:r>
    </w:p>
    <w:p>
      <w:pPr>
        <w:pStyle w:val="Normal"/>
        <w:spacing w:lineRule="exact" w:line="264" w:before="0" w:after="0"/>
        <w:ind w:firstLine="600"/>
        <w:jc w:val="both"/>
        <w:rPr/>
      </w:pPr>
      <w:r>
        <w:rPr>
          <w:rFonts w:ascii="Times New Roman" w:hAnsi="Times New Roman"/>
          <w:b w:val="false"/>
          <w:i w:val="false"/>
          <w:color w:val="000000"/>
          <w:sz w:val="28"/>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pPr>
        <w:pStyle w:val="Normal"/>
        <w:spacing w:lineRule="exact" w:line="264" w:before="0" w:after="0"/>
        <w:ind w:firstLine="600"/>
        <w:jc w:val="both"/>
        <w:rPr/>
      </w:pPr>
      <w:r>
        <w:rPr>
          <w:rFonts w:ascii="Times New Roman" w:hAnsi="Times New Roman"/>
          <w:b w:val="false"/>
          <w:i/>
          <w:color w:val="000000"/>
          <w:sz w:val="28"/>
        </w:rPr>
        <w:t>Аудирование:</w:t>
      </w:r>
    </w:p>
    <w:p>
      <w:pPr>
        <w:pStyle w:val="Normal"/>
        <w:spacing w:lineRule="exact" w:line="264" w:before="0" w:after="0"/>
        <w:ind w:firstLine="600"/>
        <w:jc w:val="both"/>
        <w:rPr/>
      </w:pPr>
      <w:r>
        <w:rPr>
          <w:rFonts w:ascii="Times New Roman" w:hAnsi="Times New Roman"/>
          <w:b w:val="false"/>
          <w:i w:val="false"/>
          <w:color w:val="000000"/>
          <w:sz w:val="28"/>
        </w:rPr>
        <w:t>воспринимать на слух и понимать речь учителя и других обучающихся, вербально/невербально реагировать на услышанное;</w:t>
      </w:r>
    </w:p>
    <w:p>
      <w:pPr>
        <w:pStyle w:val="Normal"/>
        <w:spacing w:lineRule="exact" w:line="264" w:before="0" w:after="0"/>
        <w:ind w:firstLine="600"/>
        <w:jc w:val="both"/>
        <w:rPr/>
      </w:pPr>
      <w:r>
        <w:rPr>
          <w:rFonts w:ascii="Times New Roman" w:hAnsi="Times New Roman"/>
          <w:b w:val="false"/>
          <w:i w:val="false"/>
          <w:color w:val="000000"/>
          <w:sz w:val="28"/>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pPr>
        <w:pStyle w:val="Normal"/>
        <w:spacing w:lineRule="exact" w:line="264" w:before="0" w:after="0"/>
        <w:ind w:firstLine="600"/>
        <w:jc w:val="both"/>
        <w:rPr/>
      </w:pPr>
      <w:r>
        <w:rPr>
          <w:rFonts w:ascii="Times New Roman" w:hAnsi="Times New Roman"/>
          <w:b w:val="false"/>
          <w:i/>
          <w:color w:val="000000"/>
          <w:sz w:val="28"/>
        </w:rPr>
        <w:t>Смысловое чтение:</w:t>
      </w:r>
    </w:p>
    <w:p>
      <w:pPr>
        <w:pStyle w:val="Normal"/>
        <w:spacing w:lineRule="exact" w:line="264" w:before="0" w:after="0"/>
        <w:ind w:firstLine="600"/>
        <w:jc w:val="both"/>
        <w:rPr/>
      </w:pPr>
      <w:r>
        <w:rPr>
          <w:rFonts w:ascii="Times New Roman" w:hAnsi="Times New Roman"/>
          <w:b w:val="false"/>
          <w:i w:val="false"/>
          <w:color w:val="000000"/>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pPr>
        <w:pStyle w:val="Normal"/>
        <w:spacing w:lineRule="exact" w:line="264" w:before="0" w:after="0"/>
        <w:ind w:firstLine="600"/>
        <w:jc w:val="both"/>
        <w:rPr/>
      </w:pPr>
      <w:r>
        <w:rPr>
          <w:rFonts w:ascii="Times New Roman" w:hAnsi="Times New Roman"/>
          <w:b w:val="false"/>
          <w:i w:val="false"/>
          <w:color w:val="000000"/>
          <w:sz w:val="28"/>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pPr>
        <w:pStyle w:val="Normal"/>
        <w:spacing w:lineRule="exact" w:line="264" w:before="0" w:after="0"/>
        <w:ind w:firstLine="600"/>
        <w:jc w:val="both"/>
        <w:rPr/>
      </w:pPr>
      <w:r>
        <w:rPr>
          <w:rFonts w:ascii="Times New Roman" w:hAnsi="Times New Roman"/>
          <w:b w:val="false"/>
          <w:i w:val="false"/>
          <w:color w:val="000000"/>
          <w:sz w:val="28"/>
        </w:rPr>
        <w:t>прогнозировать содержание текста на основе заголовка;</w:t>
      </w:r>
    </w:p>
    <w:p>
      <w:pPr>
        <w:pStyle w:val="Normal"/>
        <w:spacing w:lineRule="exact" w:line="264" w:before="0" w:after="0"/>
        <w:ind w:firstLine="600"/>
        <w:jc w:val="both"/>
        <w:rPr/>
      </w:pPr>
      <w:r>
        <w:rPr>
          <w:rFonts w:ascii="Times New Roman" w:hAnsi="Times New Roman"/>
          <w:b w:val="false"/>
          <w:i w:val="false"/>
          <w:color w:val="000000"/>
          <w:sz w:val="28"/>
        </w:rPr>
        <w:t>читать про себя несплошные тексты (таблицы, диаграммы и другое) и понимать представленную в них информацию.</w:t>
      </w:r>
    </w:p>
    <w:p>
      <w:pPr>
        <w:pStyle w:val="Normal"/>
        <w:spacing w:lineRule="exact" w:line="264" w:before="0" w:after="0"/>
        <w:ind w:firstLine="600"/>
        <w:jc w:val="both"/>
        <w:rPr/>
      </w:pPr>
      <w:r>
        <w:rPr>
          <w:rFonts w:ascii="Times New Roman" w:hAnsi="Times New Roman"/>
          <w:b w:val="false"/>
          <w:i/>
          <w:color w:val="000000"/>
          <w:sz w:val="28"/>
        </w:rPr>
        <w:t>Письмо:</w:t>
      </w:r>
    </w:p>
    <w:p>
      <w:pPr>
        <w:pStyle w:val="Normal"/>
        <w:spacing w:lineRule="exact" w:line="264" w:before="0" w:after="0"/>
        <w:ind w:firstLine="600"/>
        <w:jc w:val="both"/>
        <w:rPr/>
      </w:pPr>
      <w:r>
        <w:rPr>
          <w:rFonts w:ascii="Times New Roman" w:hAnsi="Times New Roman"/>
          <w:b w:val="false"/>
          <w:i w:val="false"/>
          <w:color w:val="000000"/>
          <w:sz w:val="28"/>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pPr>
        <w:pStyle w:val="Normal"/>
        <w:spacing w:lineRule="exact" w:line="264" w:before="0" w:after="0"/>
        <w:ind w:firstLine="600"/>
        <w:jc w:val="both"/>
        <w:rPr/>
      </w:pPr>
      <w:r>
        <w:rPr>
          <w:rFonts w:ascii="Times New Roman" w:hAnsi="Times New Roman"/>
          <w:b w:val="false"/>
          <w:i w:val="false"/>
          <w:color w:val="000000"/>
          <w:sz w:val="28"/>
        </w:rPr>
        <w:t>писать с опорой на образец поздравления с днем рождения, Новым годом, Рождеством с выражением пожеланий;</w:t>
      </w:r>
    </w:p>
    <w:p>
      <w:pPr>
        <w:pStyle w:val="Normal"/>
        <w:spacing w:lineRule="exact" w:line="264" w:before="0" w:after="0"/>
        <w:ind w:firstLine="600"/>
        <w:jc w:val="both"/>
        <w:rPr/>
      </w:pPr>
      <w:r>
        <w:rPr>
          <w:rFonts w:ascii="Times New Roman" w:hAnsi="Times New Roman"/>
          <w:b w:val="false"/>
          <w:i w:val="false"/>
          <w:color w:val="000000"/>
          <w:sz w:val="28"/>
        </w:rPr>
        <w:t>писать с опорой на образец электронное сообщение личного характера (объём сообщения – до 50 слов).</w:t>
      </w:r>
    </w:p>
    <w:p>
      <w:pPr>
        <w:pStyle w:val="Normal"/>
        <w:spacing w:lineRule="exact" w:line="264" w:before="0" w:after="0"/>
        <w:ind w:left="120" w:hanging="0"/>
        <w:jc w:val="both"/>
        <w:rPr/>
      </w:pPr>
      <w:r>
        <w:rPr>
          <w:rFonts w:ascii="Times New Roman" w:hAnsi="Times New Roman"/>
          <w:b/>
          <w:i w:val="false"/>
          <w:color w:val="000000"/>
          <w:sz w:val="28"/>
        </w:rPr>
        <w:t>Языковые знания и навыки</w:t>
      </w:r>
    </w:p>
    <w:p>
      <w:pPr>
        <w:pStyle w:val="Normal"/>
        <w:spacing w:lineRule="exact" w:line="264" w:before="0" w:after="0"/>
        <w:ind w:firstLine="600"/>
        <w:jc w:val="both"/>
        <w:rPr/>
      </w:pPr>
      <w:r>
        <w:rPr>
          <w:rFonts w:ascii="Times New Roman" w:hAnsi="Times New Roman"/>
          <w:b w:val="false"/>
          <w:i/>
          <w:color w:val="000000"/>
          <w:sz w:val="28"/>
        </w:rPr>
        <w:t>Фонетическая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читать новые слова согласно основным правилам чтения;</w:t>
      </w:r>
    </w:p>
    <w:p>
      <w:pPr>
        <w:pStyle w:val="Normal"/>
        <w:spacing w:lineRule="exact" w:line="264" w:before="0" w:after="0"/>
        <w:ind w:firstLine="600"/>
        <w:jc w:val="both"/>
        <w:rPr/>
      </w:pPr>
      <w:r>
        <w:rPr>
          <w:rFonts w:ascii="Times New Roman" w:hAnsi="Times New Roman"/>
          <w:b w:val="false"/>
          <w:i w:val="false"/>
          <w:color w:val="000000"/>
          <w:sz w:val="28"/>
        </w:rPr>
        <w:t>различать на слух и правильно произносить слова и фразы/предложения с соблюдением их ритмико-интонационных особенностей.</w:t>
      </w:r>
    </w:p>
    <w:p>
      <w:pPr>
        <w:pStyle w:val="Normal"/>
        <w:spacing w:lineRule="exact" w:line="264" w:before="0" w:after="0"/>
        <w:ind w:firstLine="600"/>
        <w:jc w:val="both"/>
        <w:rPr/>
      </w:pPr>
      <w:r>
        <w:rPr>
          <w:rFonts w:ascii="Times New Roman" w:hAnsi="Times New Roman"/>
          <w:b w:val="false"/>
          <w:i/>
          <w:color w:val="000000"/>
          <w:sz w:val="28"/>
        </w:rPr>
        <w:t>Графика, орфография и пунктуация:</w:t>
      </w:r>
    </w:p>
    <w:p>
      <w:pPr>
        <w:pStyle w:val="Normal"/>
        <w:spacing w:lineRule="exact" w:line="264" w:before="0" w:after="0"/>
        <w:ind w:firstLine="600"/>
        <w:jc w:val="both"/>
        <w:rPr/>
      </w:pPr>
      <w:r>
        <w:rPr>
          <w:rFonts w:ascii="Times New Roman" w:hAnsi="Times New Roman"/>
          <w:b w:val="false"/>
          <w:i w:val="false"/>
          <w:color w:val="000000"/>
          <w:sz w:val="28"/>
        </w:rPr>
        <w:t>правильно писать изученные слова;</w:t>
      </w:r>
    </w:p>
    <w:p>
      <w:pPr>
        <w:pStyle w:val="Normal"/>
        <w:spacing w:lineRule="exact" w:line="264" w:before="0" w:after="0"/>
        <w:ind w:firstLine="600"/>
        <w:jc w:val="both"/>
        <w:rPr/>
      </w:pPr>
      <w:r>
        <w:rPr>
          <w:rFonts w:ascii="Times New Roman" w:hAnsi="Times New Roman"/>
          <w:b w:val="false"/>
          <w:i w:val="false"/>
          <w:color w:val="000000"/>
          <w:sz w:val="28"/>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pPr>
        <w:pStyle w:val="Normal"/>
        <w:spacing w:lineRule="exact" w:line="264" w:before="0" w:after="0"/>
        <w:ind w:firstLine="600"/>
        <w:jc w:val="both"/>
        <w:rPr/>
      </w:pPr>
      <w:r>
        <w:rPr>
          <w:rFonts w:ascii="Times New Roman" w:hAnsi="Times New Roman"/>
          <w:b w:val="false"/>
          <w:i/>
          <w:color w:val="000000"/>
          <w:sz w:val="28"/>
        </w:rPr>
        <w:t>Лексическая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pPr>
        <w:pStyle w:val="Normal"/>
        <w:spacing w:lineRule="exact" w:line="264" w:before="0" w:after="0"/>
        <w:ind w:firstLine="600"/>
        <w:jc w:val="both"/>
        <w:rPr/>
      </w:pPr>
      <w:r>
        <w:rPr>
          <w:rFonts w:ascii="Times New Roman" w:hAnsi="Times New Roman"/>
          <w:b w:val="false"/>
          <w:i w:val="false"/>
          <w:color w:val="000000"/>
          <w:sz w:val="28"/>
        </w:rPr>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b w:val="false"/>
          <w:i/>
          <w:color w:val="000000"/>
          <w:sz w:val="28"/>
        </w:rPr>
        <w:t>er/-or, -ist: teacher, actor, artist)</w:t>
      </w:r>
      <w:r>
        <w:rPr>
          <w:rFonts w:ascii="Times New Roman" w:hAnsi="Times New Roman"/>
          <w:b w:val="false"/>
          <w:i w:val="false"/>
          <w:color w:val="000000"/>
          <w:sz w:val="28"/>
        </w:rPr>
        <w:t xml:space="preserve">, словосложения </w:t>
      </w:r>
      <w:r>
        <w:rPr>
          <w:rFonts w:ascii="Times New Roman" w:hAnsi="Times New Roman"/>
          <w:b w:val="false"/>
          <w:i/>
          <w:color w:val="000000"/>
          <w:sz w:val="28"/>
        </w:rPr>
        <w:t>(blackboard)</w:t>
      </w:r>
      <w:r>
        <w:rPr>
          <w:rFonts w:ascii="Times New Roman" w:hAnsi="Times New Roman"/>
          <w:b w:val="false"/>
          <w:i w:val="false"/>
          <w:color w:val="000000"/>
          <w:sz w:val="28"/>
        </w:rPr>
        <w:t xml:space="preserve">, конверсии </w:t>
      </w:r>
      <w:r>
        <w:rPr>
          <w:rFonts w:ascii="Times New Roman" w:hAnsi="Times New Roman"/>
          <w:b w:val="false"/>
          <w:i/>
          <w:color w:val="000000"/>
          <w:sz w:val="28"/>
        </w:rPr>
        <w:t>(to play – a play)</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Грамматическая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Present Continuous Tense в повествовательных (утвердительных и отрицательных), вопросительных (общий и специальный вопрос) предложениях;</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конструкцию </w:t>
      </w:r>
      <w:r>
        <w:rPr>
          <w:rFonts w:ascii="Times New Roman" w:hAnsi="Times New Roman"/>
          <w:b w:val="false"/>
          <w:i/>
          <w:color w:val="000000"/>
          <w:sz w:val="28"/>
        </w:rPr>
        <w:t>to be going to</w:t>
      </w:r>
      <w:r>
        <w:rPr>
          <w:rFonts w:ascii="Times New Roman" w:hAnsi="Times New Roman"/>
          <w:b w:val="false"/>
          <w:i w:val="false"/>
          <w:color w:val="000000"/>
          <w:sz w:val="28"/>
        </w:rPr>
        <w:t xml:space="preserve"> и Future Simple Tense для выражения будущего действия;</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модальные глаголы долженствования </w:t>
      </w:r>
      <w:r>
        <w:rPr>
          <w:rFonts w:ascii="Times New Roman" w:hAnsi="Times New Roman"/>
          <w:b w:val="false"/>
          <w:i/>
          <w:color w:val="000000"/>
          <w:sz w:val="28"/>
        </w:rPr>
        <w:t>must</w:t>
      </w:r>
      <w:r>
        <w:rPr>
          <w:rFonts w:ascii="Times New Roman" w:hAnsi="Times New Roman"/>
          <w:b w:val="false"/>
          <w:i w:val="false"/>
          <w:color w:val="000000"/>
          <w:sz w:val="28"/>
        </w:rPr>
        <w:t xml:space="preserve"> и </w:t>
      </w:r>
      <w:r>
        <w:rPr>
          <w:rFonts w:ascii="Times New Roman" w:hAnsi="Times New Roman"/>
          <w:b w:val="false"/>
          <w:i/>
          <w:color w:val="000000"/>
          <w:sz w:val="28"/>
        </w:rPr>
        <w:t>have to</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отрицательное местоимение </w:t>
      </w:r>
      <w:r>
        <w:rPr>
          <w:rFonts w:ascii="Times New Roman" w:hAnsi="Times New Roman"/>
          <w:b w:val="false"/>
          <w:i/>
          <w:color w:val="000000"/>
          <w:sz w:val="28"/>
        </w:rPr>
        <w:t>no</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b w:val="false"/>
          <w:i/>
          <w:color w:val="000000"/>
          <w:sz w:val="28"/>
        </w:rPr>
        <w:t>good – better – (the) best, bad – worse – (the) worst)</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наречия времени;</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обозначение даты и года;</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обозначение времени.</w:t>
      </w:r>
    </w:p>
    <w:p>
      <w:pPr>
        <w:pStyle w:val="Normal"/>
        <w:spacing w:lineRule="exact" w:line="264" w:before="0" w:after="0"/>
        <w:ind w:left="120" w:hanging="0"/>
        <w:jc w:val="both"/>
        <w:rPr/>
      </w:pPr>
      <w:r>
        <w:rPr>
          <w:rFonts w:ascii="Times New Roman" w:hAnsi="Times New Roman"/>
          <w:b/>
          <w:i w:val="false"/>
          <w:color w:val="000000"/>
          <w:sz w:val="28"/>
        </w:rPr>
        <w:t>Социокультурные знания и умения:</w:t>
      </w:r>
    </w:p>
    <w:p>
      <w:pPr>
        <w:pStyle w:val="Normal"/>
        <w:spacing w:lineRule="exact" w:line="264" w:before="0" w:after="0"/>
        <w:ind w:firstLine="600"/>
        <w:jc w:val="both"/>
        <w:rPr/>
      </w:pPr>
      <w:r>
        <w:rPr>
          <w:rFonts w:ascii="Times New Roman" w:hAnsi="Times New Roman"/>
          <w:b w:val="false"/>
          <w:i w:val="false"/>
          <w:color w:val="000000"/>
          <w:sz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pPr>
        <w:pStyle w:val="Normal"/>
        <w:spacing w:lineRule="exact" w:line="264" w:before="0" w:after="0"/>
        <w:ind w:firstLine="600"/>
        <w:jc w:val="both"/>
        <w:rPr/>
      </w:pPr>
      <w:r>
        <w:rPr>
          <w:rFonts w:ascii="Times New Roman" w:hAnsi="Times New Roman"/>
          <w:b w:val="false"/>
          <w:i w:val="false"/>
          <w:color w:val="000000"/>
          <w:sz w:val="28"/>
        </w:rPr>
        <w:t>знать названия родной страны и страны/стран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знать некоторых литературных персонажей;</w:t>
      </w:r>
    </w:p>
    <w:p>
      <w:pPr>
        <w:pStyle w:val="Normal"/>
        <w:spacing w:lineRule="exact" w:line="264" w:before="0" w:after="0"/>
        <w:ind w:firstLine="600"/>
        <w:jc w:val="both"/>
        <w:rPr/>
      </w:pPr>
      <w:r>
        <w:rPr>
          <w:rFonts w:ascii="Times New Roman" w:hAnsi="Times New Roman"/>
          <w:b w:val="false"/>
          <w:i w:val="false"/>
          <w:color w:val="000000"/>
          <w:sz w:val="28"/>
        </w:rPr>
        <w:t>знать небольшие произведения детского фольклора (рифмовки, песни);</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bookmarkStart w:id="32" w:name="block-59436791"/>
      <w:r>
        <w:rPr>
          <w:rFonts w:ascii="Times New Roman" w:hAnsi="Times New Roman"/>
          <w:b w:val="false"/>
          <w:i w:val="false"/>
          <w:color w:val="000000"/>
          <w:sz w:val="28"/>
        </w:rPr>
        <w:t>кратко представлять свою страну на иностранном языке в рамках изучаемой тематики.</w:t>
      </w:r>
      <w:bookmarkStart w:id="33" w:name="block-5943679"/>
      <w:bookmarkEnd w:id="32"/>
    </w:p>
    <w:p>
      <w:pPr>
        <w:pStyle w:val="Normal"/>
        <w:spacing w:before="0" w:after="0"/>
        <w:ind w:left="120" w:hanging="0"/>
        <w:jc w:val="left"/>
        <w:rPr/>
      </w:pPr>
      <w:bookmarkStart w:id="34" w:name="block-5943676"/>
      <w:bookmarkEnd w:id="33"/>
      <w:bookmarkEnd w:id="34"/>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2 КЛАСС </w:t>
      </w:r>
    </w:p>
    <w:tbl>
      <w:tblPr>
        <w:tblW w:w="13594" w:type="dxa"/>
        <w:jc w:val="left"/>
        <w:tblInd w:w="-8" w:type="dxa"/>
        <w:tblLayout w:type="fixed"/>
        <w:tblCellMar>
          <w:top w:w="50" w:type="dxa"/>
          <w:left w:w="100" w:type="dxa"/>
          <w:bottom w:w="0" w:type="dxa"/>
          <w:right w:w="108" w:type="dxa"/>
        </w:tblCellMar>
      </w:tblPr>
      <w:tblGrid>
        <w:gridCol w:w="648"/>
        <w:gridCol w:w="3529"/>
        <w:gridCol w:w="1275"/>
        <w:gridCol w:w="2284"/>
        <w:gridCol w:w="2421"/>
        <w:gridCol w:w="3436"/>
      </w:tblGrid>
      <w:tr>
        <w:trPr>
          <w:trHeight w:val="144" w:hRule="atLeast"/>
        </w:trPr>
        <w:tc>
          <w:tcPr>
            <w:tcW w:w="6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52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598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43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64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52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43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Мир моего «я»</w:t>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Приветствие\знакомство</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день рождения</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любимая еда</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контроль</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17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27 </w:t>
            </w:r>
          </w:p>
        </w:tc>
        <w:tc>
          <w:tcPr>
            <w:tcW w:w="814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Мир моих увлечений</w:t>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любимый цвет, игрушка</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Любимые занятия</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питомец</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Выходной день</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контроль</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17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 </w:t>
            </w:r>
          </w:p>
        </w:tc>
        <w:tc>
          <w:tcPr>
            <w:tcW w:w="814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Мир вокруг меня</w:t>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школа</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Мои друзья</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малая родина (город, село)</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контроль</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17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814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Родная страна и страны изучаемого языка</w:t>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Названия родной страны и страны/стран изучаемого языка; их столиц</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детского фольклора</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Литературные персонажи детских книг</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Праздники родной страны и страны/стран изучаемого языка</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контроль</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17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814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417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4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3 КЛАСС </w:t>
      </w:r>
    </w:p>
    <w:tbl>
      <w:tblPr>
        <w:tblW w:w="13594" w:type="dxa"/>
        <w:jc w:val="left"/>
        <w:tblInd w:w="-8" w:type="dxa"/>
        <w:tblLayout w:type="fixed"/>
        <w:tblCellMar>
          <w:top w:w="50" w:type="dxa"/>
          <w:left w:w="100" w:type="dxa"/>
          <w:bottom w:w="0" w:type="dxa"/>
          <w:right w:w="108" w:type="dxa"/>
        </w:tblCellMar>
      </w:tblPr>
      <w:tblGrid>
        <w:gridCol w:w="649"/>
        <w:gridCol w:w="3521"/>
        <w:gridCol w:w="1274"/>
        <w:gridCol w:w="2288"/>
        <w:gridCol w:w="2421"/>
        <w:gridCol w:w="3440"/>
      </w:tblGrid>
      <w:tr>
        <w:trPr>
          <w:trHeight w:val="144" w:hRule="atLeast"/>
        </w:trPr>
        <w:tc>
          <w:tcPr>
            <w:tcW w:w="64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5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59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44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64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52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44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Мир моего «я»</w:t>
            </w:r>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
              <w:r>
                <w:rPr>
                  <w:rFonts w:ascii="Times New Roman" w:hAnsi="Times New Roman"/>
                  <w:b w:val="false"/>
                  <w:i w:val="false"/>
                  <w:color w:val="0000FF"/>
                  <w:sz w:val="22"/>
                  <w:u w:val="single"/>
                </w:rPr>
                <w:t>https://m.edsoo.ru/7f411518</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день рождения</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
              <w:r>
                <w:rPr>
                  <w:rFonts w:ascii="Times New Roman" w:hAnsi="Times New Roman"/>
                  <w:b w:val="false"/>
                  <w:i w:val="false"/>
                  <w:color w:val="0000FF"/>
                  <w:sz w:val="22"/>
                  <w:u w:val="single"/>
                </w:rPr>
                <w:t>https://m.edsoo.ru/7f411518</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любимая еда</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https://m.edsoo.ru/7f411518</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день (распорядок дня)</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https://m.edsoo.ru/7f411518</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контроль</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https://m.edsoo.ru/7f411518</w:t>
              </w:r>
            </w:hyperlink>
          </w:p>
        </w:tc>
      </w:tr>
      <w:tr>
        <w:trPr>
          <w:trHeight w:val="144" w:hRule="atLeast"/>
        </w:trPr>
        <w:tc>
          <w:tcPr>
            <w:tcW w:w="417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81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Мир моих увлечений</w:t>
            </w:r>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Любимая игрушка, игра</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https://m.edsoo.ru/7f411518</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питомец</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https://m.edsoo.ru/7f411518</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Любимые занятия</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https://m.edsoo.ru/7f411518</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Любимая сказка</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https://m.edsoo.ru/7f411518</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Выходной день</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https://m.edsoo.ru/7f411518</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https://m.edsoo.ru/7f411518</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контроль</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https://m.edsoo.ru/7f411518</w:t>
              </w:r>
            </w:hyperlink>
          </w:p>
        </w:tc>
      </w:tr>
      <w:tr>
        <w:trPr>
          <w:trHeight w:val="144" w:hRule="atLeast"/>
        </w:trPr>
        <w:tc>
          <w:tcPr>
            <w:tcW w:w="417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23 </w:t>
            </w:r>
          </w:p>
        </w:tc>
        <w:tc>
          <w:tcPr>
            <w:tcW w:w="81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Мир вокруг меня</w:t>
            </w:r>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комната (квартира, дом)</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https://m.edsoo.ru/7f411518</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школа</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https://m.edsoo.ru/7f411518</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Мои друзья</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https://m.edsoo.ru/7f411518</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малая родина (город, село)</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https://m.edsoo.ru/7f411518</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Дикие и домашние животные</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https://m.edsoo.ru/7f411518</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Погода</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https://m.edsoo.ru/7f411518</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Времена года (месяцы)</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https://m.edsoo.ru/7f411518</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контроль</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https://m.edsoo.ru/7f411518</w:t>
              </w:r>
            </w:hyperlink>
          </w:p>
        </w:tc>
      </w:tr>
      <w:tr>
        <w:trPr>
          <w:trHeight w:val="144" w:hRule="atLeast"/>
        </w:trPr>
        <w:tc>
          <w:tcPr>
            <w:tcW w:w="417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 </w:t>
            </w:r>
          </w:p>
        </w:tc>
        <w:tc>
          <w:tcPr>
            <w:tcW w:w="81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Родная страна и страны изучаемого языка</w:t>
            </w:r>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Россия и страна/страны изучаемого языка. Их столицы, достопримечательности и интересные факты</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https://m.edsoo.ru/7f411518</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детского фольклора и литературные персонажи детских книг</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https://m.edsoo.ru/7f411518</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Праздники родной страны и стран изучаемого языка</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https://m.edsoo.ru/7f411518</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контроль</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https://m.edsoo.ru/7f411518</w:t>
              </w:r>
            </w:hyperlink>
          </w:p>
        </w:tc>
      </w:tr>
      <w:tr>
        <w:trPr>
          <w:trHeight w:val="144" w:hRule="atLeast"/>
        </w:trPr>
        <w:tc>
          <w:tcPr>
            <w:tcW w:w="417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81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417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4 КЛАСС </w:t>
      </w:r>
    </w:p>
    <w:tbl>
      <w:tblPr>
        <w:tblW w:w="13594" w:type="dxa"/>
        <w:jc w:val="left"/>
        <w:tblInd w:w="-8" w:type="dxa"/>
        <w:tblLayout w:type="fixed"/>
        <w:tblCellMar>
          <w:top w:w="50" w:type="dxa"/>
          <w:left w:w="100" w:type="dxa"/>
          <w:bottom w:w="0" w:type="dxa"/>
          <w:right w:w="108" w:type="dxa"/>
        </w:tblCellMar>
      </w:tblPr>
      <w:tblGrid>
        <w:gridCol w:w="649"/>
        <w:gridCol w:w="3521"/>
        <w:gridCol w:w="1274"/>
        <w:gridCol w:w="2288"/>
        <w:gridCol w:w="2421"/>
        <w:gridCol w:w="3440"/>
      </w:tblGrid>
      <w:tr>
        <w:trPr>
          <w:trHeight w:val="144" w:hRule="atLeast"/>
        </w:trPr>
        <w:tc>
          <w:tcPr>
            <w:tcW w:w="64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5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59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44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64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52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44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Мир моего «я»</w:t>
            </w:r>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https://m.edsoo.ru/7f412652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день рождения</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https://m.edsoo.ru/7f412652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любимая еда</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https://m.edsoo.ru/7f412652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день (распорядок дня, домашние обязанности)</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https://m.edsoo.ru/7f412652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контроль</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https://m.edsoo.ru/7f412652</w:t>
              </w:r>
            </w:hyperlink>
          </w:p>
        </w:tc>
      </w:tr>
      <w:tr>
        <w:trPr>
          <w:trHeight w:val="144" w:hRule="atLeast"/>
        </w:trPr>
        <w:tc>
          <w:tcPr>
            <w:tcW w:w="417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81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Мир моих увлечений</w:t>
            </w:r>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Любимая игрушка, игра</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https://m.edsoo.ru/7f412652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питомец</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https://m.edsoo.ru/7f412652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Любимые занятия. Занятия спортом</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https://m.edsoo.ru/7f412652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Любимая сказка/история/рассказ</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https://m.edsoo.ru/7f412652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Выходной день</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https://m.edsoo.ru/7f412652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https://m.edsoo.ru/7f412652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контроль</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https://m.edsoo.ru/7f412652</w:t>
              </w:r>
            </w:hyperlink>
          </w:p>
        </w:tc>
      </w:tr>
      <w:tr>
        <w:trPr>
          <w:trHeight w:val="144" w:hRule="atLeast"/>
        </w:trPr>
        <w:tc>
          <w:tcPr>
            <w:tcW w:w="417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 </w:t>
            </w:r>
          </w:p>
        </w:tc>
        <w:tc>
          <w:tcPr>
            <w:tcW w:w="81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Мир вокруг меня</w:t>
            </w:r>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комната (квартира, дом), предметы мебели и интерьера</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https://m.edsoo.ru/7f412652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школа, любимые учебные предметы</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https://m.edsoo.ru/7f412652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Мои друзья, их внешность и черты характера</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https://m.edsoo.ru/7f412652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малая родина</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https://m.edsoo.ru/7f412652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Путешествия</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https://m.edsoo.ru/7f412652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Дикие и домашние животные</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https://m.edsoo.ru/7f412652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Погода. Времена года (месяцы)</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https://m.edsoo.ru/7f412652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https://m.edsoo.ru/7f412652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контроль</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https://m.edsoo.ru/7f412652</w:t>
              </w:r>
            </w:hyperlink>
          </w:p>
        </w:tc>
      </w:tr>
      <w:tr>
        <w:trPr>
          <w:trHeight w:val="144" w:hRule="atLeast"/>
        </w:trPr>
        <w:tc>
          <w:tcPr>
            <w:tcW w:w="417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23 </w:t>
            </w:r>
          </w:p>
        </w:tc>
        <w:tc>
          <w:tcPr>
            <w:tcW w:w="81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Родная страна и страны изучаемого языка</w:t>
            </w:r>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Россия и страна/страны изучаемого языка, основные достопримечательности и интересные факты</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https://m.edsoo.ru/7f412652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детского фольклора. Литературные персонажи детских книг</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https://m.edsoo.ru/7f412652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Праздники родной страны и стран изучаемого языка</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https://m.edsoo.ru/7f412652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контроль</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https://m.edsoo.ru/7f412652</w:t>
              </w:r>
            </w:hyperlink>
          </w:p>
        </w:tc>
      </w:tr>
      <w:tr>
        <w:trPr>
          <w:trHeight w:val="144" w:hRule="atLeast"/>
        </w:trPr>
        <w:tc>
          <w:tcPr>
            <w:tcW w:w="417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81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417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35" w:name="block-5943676"/>
      <w:bookmarkStart w:id="36" w:name="block-5943676"/>
      <w:bookmarkEnd w:id="36"/>
    </w:p>
    <w:p>
      <w:pPr>
        <w:pStyle w:val="Normal"/>
        <w:spacing w:before="0" w:after="0"/>
        <w:ind w:left="120" w:hanging="0"/>
        <w:jc w:val="left"/>
        <w:rPr/>
      </w:pPr>
      <w:bookmarkStart w:id="37" w:name="block-5943677"/>
      <w:bookmarkEnd w:id="37"/>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2 КЛАСС </w:t>
      </w:r>
    </w:p>
    <w:tbl>
      <w:tblPr>
        <w:tblW w:w="13594" w:type="dxa"/>
        <w:jc w:val="left"/>
        <w:tblInd w:w="-8" w:type="dxa"/>
        <w:tblLayout w:type="fixed"/>
        <w:tblCellMar>
          <w:top w:w="50" w:type="dxa"/>
          <w:left w:w="100" w:type="dxa"/>
          <w:bottom w:w="0" w:type="dxa"/>
          <w:right w:w="108" w:type="dxa"/>
        </w:tblCellMar>
      </w:tblPr>
      <w:tblGrid>
        <w:gridCol w:w="572"/>
        <w:gridCol w:w="2560"/>
        <w:gridCol w:w="1242"/>
        <w:gridCol w:w="2247"/>
        <w:gridCol w:w="2386"/>
        <w:gridCol w:w="1699"/>
        <w:gridCol w:w="2887"/>
      </w:tblGrid>
      <w:tr>
        <w:trPr>
          <w:trHeight w:val="144" w:hRule="atLeast"/>
        </w:trPr>
        <w:tc>
          <w:tcPr>
            <w:tcW w:w="57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5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8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9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88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7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56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69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87"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(приветствие и прощание)</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(как тебя зовут?)</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(как у тебя дела?)</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(представляем свою семью)</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(члены семьи, этикет знакомства)</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(описание родственников: внешность)</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(описание родственников: характер)</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(наши увлечения)</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(знакомство с семьёй друга)</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дом/квартира (предметы интерьера)</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дом/квартира (названия комнат)</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дом/квартира (мое любимое место в доме)</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дом/квартира (расположение предметов в доме/квартире)</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дом/квартира (описание дома, квартиры)</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дом/квартира (дом, квартира мечты)</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дом/квартира (моя комната)</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день рождения (сколько тебе лет?)</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день рождения (идеи для праздника)</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День рождения моего друга (пишем поздравительную открытку)</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День рождения (подарки)</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любимая еда</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Любимая еда моей семьи</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Популярная еда в России</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Любимая еда на праздниках. День рождения и Новый Год</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Любимая еда моих друзей</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«Мир моего "я"»</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«Мир моего "я"»</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любимый цвет</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Мои любимые игрушки</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Любимые игрушки моей семьи</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Мои любимые игрушки (описание)</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Игрушки моих друзей и одноклассников</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Игрушки детей из разных стран</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Игрушки (отгадай по описанию)</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Любимые занятия (что я умею и люблю делать)</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Любимые занятия (что умеют и любят делать мои друзья)</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питомец (описание)</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питомец (любимые занятия)</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Питомец моего друга</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Выходной день с семьёй</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Идеи для выходного дня</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Летний отдых моей мечты</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«Мир моих увлечений»</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«Мир моих увлечений»</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школа (школьные принадлежности)</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школа (мои любимые предметы)</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Мои друзья (имя, возраст, страна, город)</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Мои друзья (выходные с другом)</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малая родина: город/село (отдыхаем с семьёй)</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малая Родина: город/село (традиционная еда)</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Времена года</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Любимое время года</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Любимое время года моих одноклассников</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Одеваемся по погоде</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«Мир вокруг меня»</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«Мир вокруг меня»</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(столицы, Москва – столица России, Лондон – столица Великобритании)</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Страны изучаемого языка (Великобритания)</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Детский фольклор (сказки и песни)</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любимая сказка (знакомство со сказкой)</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любимая сказка (знакомство с персонажами)</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любимая сказка (описание характера персонажей)</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любимая сказка (описание внешнего вида персонажей)</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любимая сказка (главный герой)</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Праздники родной страны (Новый год, Рождество)</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Праздники страны изучаемого языка (Рождество и Новый год в Великобритании)</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«Родная страна и страны изучаемого языка»</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«Родная страна и страны изучаемого языка»</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13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2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3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58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3 КЛАСС </w:t>
      </w:r>
    </w:p>
    <w:tbl>
      <w:tblPr>
        <w:tblW w:w="13594" w:type="dxa"/>
        <w:jc w:val="left"/>
        <w:tblInd w:w="-8" w:type="dxa"/>
        <w:tblLayout w:type="fixed"/>
        <w:tblCellMar>
          <w:top w:w="50" w:type="dxa"/>
          <w:left w:w="100" w:type="dxa"/>
          <w:bottom w:w="0" w:type="dxa"/>
          <w:right w:w="108" w:type="dxa"/>
        </w:tblCellMar>
      </w:tblPr>
      <w:tblGrid>
        <w:gridCol w:w="459"/>
        <w:gridCol w:w="3707"/>
        <w:gridCol w:w="1047"/>
        <w:gridCol w:w="2021"/>
        <w:gridCol w:w="2175"/>
        <w:gridCol w:w="1521"/>
        <w:gridCol w:w="2663"/>
      </w:tblGrid>
      <w:tr>
        <w:trPr>
          <w:trHeight w:val="144" w:hRule="atLeast"/>
        </w:trPr>
        <w:tc>
          <w:tcPr>
            <w:tcW w:w="45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70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24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5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66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45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707"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52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66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(рассказ о своей семье)</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https://m.edsoo.ru/7f445692</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семья/мои родственники (внешность)</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https://m.edsoo.ru/7f44594e</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семья/мои родственники (увлечения)</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(родословная семьи)</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(моё детство)</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день рождения (идеи для подарков)</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https://m.edsoo.ru/7f4465b0</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День рождения моего друга (поздравительная открытка)</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https://m.edsoo.ru/7f446b1e</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любимая еда</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https://m.edsoo.ru/7f445dcc</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Любимая еда моих друзей и одноклассников</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https://m.edsoo.ru/7f446416</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школьный обед</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Любимая еда в моей семье</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https://m.edsoo.ru/7f446272</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распорядок дня (будний день)</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https://m.edsoo.ru/7f44741a</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распорядок дня (выходной день)</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https://m.edsoo.ru/7f446fd8</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«Мир моего "я"»</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https://m.edsoo.ru/7f447942</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«Мир моего "я"»</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https://m.edsoo.ru/7f447942</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Мои любимые игрушки</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https://m.edsoo.ru/7f447ae6</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Мои любимые игры и соревнования</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https://m.edsoo.ru/7f447ea6</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Любимые игры и игрушки моих друзей</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https://m.edsoo.ru/7f44807c</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питомец</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https://m.edsoo.ru/7f448202</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Питомцы моих друзей</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https://m.edsoo.ru/7f44852c</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Мои увлечения</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https://m.edsoo.ru/7f448996</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Увлечения моих друзей</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https://m.edsoo.ru/7f448d10</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Что люблю делать я и мои друзья</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https://m.edsoo.ru/7f448d10</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Любимые занятия (отгадай по описанию)</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Любимые мультфильмы</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любимая сказка (рассказ о любимой сказке)</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https://m.edsoo.ru/7f4494b8</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любимая сказка (описание главного героя: внешность)</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https://m.edsoo.ru/7f44ce6a</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любимая сказка (описание главного героя: характер)</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Любимые сказки моих друзей</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Любимые сказки детей в России и других странах</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https://m.edsoo.ru/7f44d158</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Выходной день с моей семьей (в парке)</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https://m.edsoo.ru/7f448eb4</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Выходной день с моей семьей (в театре)</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Как я и мои друзья провели выходной день</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Мои любимые занятия в каникулы</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https://m.edsoo.ru/7f448eb4</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с моей семьей</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https://m.edsoo.ru/7f44930a</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Как провели каникулы мои друзья</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https://m.edsoo.ru/7f44930a</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«Мир моих увлечений»</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https://m.edsoo.ru/7f449666</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«Мир моих увлечений»</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https://m.edsoo.ru/7f449666</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квартира/дом (комнаты в моей квартире)</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https://m.edsoo.ru/7f449800</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квартира/дом (предметы интерьера)</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https://m.edsoo.ru/7f4499a4</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квартира/дом (описание дома)</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https://m.edsoo.ru/7f449c6a</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комната</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школа (школьные принадлежности)</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https://m.edsoo.ru/7f449e22</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школа (любимые предметы)</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https://m.edsoo.ru/7f449fc6</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школа (правила поведения)</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https://m.edsoo.ru/7f44a19c</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школа (мои одноклассники)</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https://m.edsoo.ru/7f44a570</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Мои друзья (представляем друга одноклассникам)</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https://m.edsoo.ru/7f44a778</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Мои друзья (совместные занятия после уроков, игры, кружки)</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https://m.edsoo.ru/7f44a930</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малая родина (достопримечательности, интересные места для посещения)</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https://m.edsoo.ru/7f44bb96</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малая родина (что было в моём городе/селе раньше)</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https://m.edsoo.ru/7f44bd6c</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Дикие и домашние животные (разные виды)</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https://m.edsoo.ru/7f44aae8</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Дикие и домашние животные (описание внешности)</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https://m.edsoo.ru/7f44ac8c</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Дикие и домашние животные (что они умеют)</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https://m.edsoo.ru/7f44ae44</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Погода</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https://m.edsoo.ru/7f44b344</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Времена года: месяцы</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https://m.edsoo.ru/7f44b6aa</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«Мир вокруг меня»</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https://m.edsoo.ru/7f44c0b4</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«Мир вокруг меня»</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https://m.edsoo.ru/7f44c0b4</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родная страна</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(главные достопримечательности и интересные факты)</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https://m.edsoo.ru/7f44c276</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Страны изучаемого языка (столица, достопримечательности – Великобритания)</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https://m.edsoo.ru/7f44c5fa</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Страны изучаемого языка (интересные факты – Великобритания)</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https://m.edsoo.ru/7f44c7e4</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Страны изучаемого языка (столица, достопримечательности, интересные факты – США)</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https://m.edsoo.ru/7f44cab4</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Страны изучаемого языка (интересные факты – Австралия)</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https://m.edsoo.ru/7f44cc80</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Литературные персонажи детских книг (расскажи о своем любимом персонаже)</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https://m.edsoo.ru/7f44d3d8</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Праздники родной страны</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https://m.edsoo.ru/7f44d8f6</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Праздники стран изучаемого языка</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https://m.edsoo.ru/7f44dc70</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«Родная страна и страны изучаемого языка»</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https://m.edsoo.ru/7f44e5a8</w:t>
              </w:r>
            </w:hyperlink>
          </w:p>
        </w:tc>
      </w:tr>
      <w:tr>
        <w:trPr>
          <w:trHeight w:val="144" w:hRule="atLeast"/>
        </w:trPr>
        <w:tc>
          <w:tcPr>
            <w:tcW w:w="4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«Родная страна и страны изучаемого языка»</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https://m.edsoo.ru/7f44e5a8</w:t>
              </w:r>
            </w:hyperlink>
          </w:p>
        </w:tc>
      </w:tr>
      <w:tr>
        <w:trPr>
          <w:trHeight w:val="144" w:hRule="atLeast"/>
        </w:trPr>
        <w:tc>
          <w:tcPr>
            <w:tcW w:w="416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0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0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18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4 КЛАСС </w:t>
      </w:r>
    </w:p>
    <w:tbl>
      <w:tblPr>
        <w:tblW w:w="13594" w:type="dxa"/>
        <w:jc w:val="left"/>
        <w:tblInd w:w="-8" w:type="dxa"/>
        <w:tblLayout w:type="fixed"/>
        <w:tblCellMar>
          <w:top w:w="50" w:type="dxa"/>
          <w:left w:w="100" w:type="dxa"/>
          <w:bottom w:w="0" w:type="dxa"/>
          <w:right w:w="108" w:type="dxa"/>
        </w:tblCellMar>
      </w:tblPr>
      <w:tblGrid>
        <w:gridCol w:w="468"/>
        <w:gridCol w:w="3610"/>
        <w:gridCol w:w="1064"/>
        <w:gridCol w:w="2041"/>
        <w:gridCol w:w="2192"/>
        <w:gridCol w:w="1536"/>
        <w:gridCol w:w="2682"/>
      </w:tblGrid>
      <w:tr>
        <w:trPr>
          <w:trHeight w:val="144" w:hRule="atLeast"/>
        </w:trPr>
        <w:tc>
          <w:tcPr>
            <w:tcW w:w="46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61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29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53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68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46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61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53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68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(члены семьи)</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https://m.edsoo.ru/7f44e832</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(описание внешности)</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https://m.edsoo.ru/7f44ef8a</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(описание характера)</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день рождения, подарки (идеи для подарков)</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https://m.edsoo.ru/7f44f7e6</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день рождения, подарки (где и как провести день рождения)</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https://m.edsoo.ru/7f44fa5c</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день рождения (приглашение друга на день рождения)</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https://m.edsoo.ru/7f45002e</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любимая еда (виды продуктов)</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https://m.edsoo.ru/7f4501b4</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любимая еда (продукты в магазине)</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https://m.edsoo.ru/7f450330</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любимая еда (правила поведения за столом)</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любимая еда (здоровое питание)</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день (домашние обязанности)</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https://m.edsoo.ru/7f451258</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день (распорядок дня)</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https://m.edsoo.ru/7f450a56</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день (выходной день)</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https://m.edsoo.ru/7f450bdc</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«Мир моего "я"»</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https://m.edsoo.ru/7f451406</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«Мир моего "я"»</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https://m.edsoo.ru/7f451406</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Любимая игрушка, игра (выбираем подарок другу/однокласснику)</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https://m.edsoo.ru/7f451816</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питомец (чем он питается?)</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https://m.edsoo.ru/7f451bb8</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питомец (описание)</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https://m.edsoo.ru/7f451dac</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Любимые занятия (мои увлечения)</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Любимые занятия (увлечения моих одноклассников)</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Любимые занятия (как я провёл день)</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Занятия спортом (виды спорта)</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https://m.edsoo.ru/7f451f46</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Любимая сказка/история/рассказ (описание любимой сказки)</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https://m.edsoo.ru/7f45241e</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Любимая сказка/история/рассказ (чему нас учат сказки)</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https://m.edsoo.ru/7f4526b2</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Любимый сказка (описание персонажей)</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https://m.edsoo.ru/7f45284c</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Выходной день (занятия в свободное время)</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https://m.edsoo.ru/7f4529e6</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Выходной день (планы на выходной день)</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https://m.edsoo.ru/7f452c8e</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Выходной день (куда можно сходить)</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https://m.edsoo.ru/7f4530bc</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с семьей (куда поехать на каникулы)</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https://m.edsoo.ru/7f4529e6</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(каким спортом можно заняться)</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https://m.edsoo.ru/7f452108</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«Мир моих увлечений»</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https://m.edsoo.ru/7f45327e</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«Мир моих увлечений»</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https://m.edsoo.ru/7f45327e</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комната (что есть в моей комнате)</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https://m.edsoo.ru/7f453422</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дом (местоположение)</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https://m.edsoo.ru/7f4535da</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школа (мой школьный день)</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https://m.edsoo.ru/8350fe8e</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школа (кем мечтают стать мои одноклассники)</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школа (любимые учебные предметы)</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https://m.edsoo.ru/8350ffec</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школа (проводим время с одноклассниками)</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Мои друзья (описание внешности)</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https://m.edsoo.ru/8351026c</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Мои друзья (описание характера, увлечений)</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https://m.edsoo.ru/835103d4</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малая родина (город/ село). (профессии)</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https://m.edsoo.ru/83512080</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малая родина (места для отдыха)</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https://m.edsoo.ru/835121d4</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малая родина (праздники)</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https://m.edsoo.ru/8351230a</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Путешествия (собираемся в дорогу)</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https://m.edsoo.ru/83512472</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Путешествия (идеи для семейного отдыха)</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https://m.edsoo.ru/83512648</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Дикие животные (животные в зоопарке/заповеднике)</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https://m.edsoo.ru/835113b0</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Дикие и домашние животные (интересные факты)</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https://m.edsoo.ru/83511568</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Дикие животные (места их обитания)</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Дикие и домашние животные (чем они питаются)</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Погода в разных частях мира</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https://m.edsoo.ru/8351109a</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Времена года (месяцы)</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https://m.edsoo.ru/83510eb0</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(поход в магазин: продукты, книги)</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https://m.edsoo.ru/835116ee</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(поход в магазин с семьей: одежда, обувь)</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https://m.edsoo.ru/83511a40</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«Мир вокруг меня»</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https://m.edsoo.ru/83511edc</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«Мир вокруг меня»</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https://m.edsoo.ru/83511edc</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(столица, достопримечательности)</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https://m.edsoo.ru/835131d8</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(интересные факты: традиционные угощения)</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https://m.edsoo.ru/83513426</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(столицы, основные достопримечательности: праздники)</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https://m.edsoo.ru/8351394e</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(столицы, основные достопримечательности, интересные факты, популярные сувениры)</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https://m.edsoo.ru/835135de</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(произведения детского фольклора)</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https://m.edsoo.ru/7f4526b2</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(сказки)</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https://m.edsoo.ru/7f45241e</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(описание внешности литературных героев)</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https://m.edsoo.ru/83513af2</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(описание характера литературных героев)</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https://m.edsoo.ru/835137aa</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(популярная еда в разных странах)</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(праздники и традиции России)</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https://m.edsoo.ru/83513c50</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(праздники и традиции стран изучаемого языка)</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https://m.edsoo.ru/835149fc</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«Родная страна и страны изучаемого языка»</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https://m.edsoo.ru/83514baa</w:t>
              </w:r>
            </w:hyperlink>
          </w:p>
        </w:tc>
      </w:tr>
      <w:tr>
        <w:trPr>
          <w:trHeight w:val="144" w:hRule="atLeast"/>
        </w:trPr>
        <w:tc>
          <w:tcPr>
            <w:tcW w:w="4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«Родная страна и страны изучаемого языка»</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https://m.edsoo.ru/83514baa</w:t>
              </w:r>
            </w:hyperlink>
          </w:p>
        </w:tc>
      </w:tr>
      <w:tr>
        <w:trPr>
          <w:trHeight w:val="144" w:hRule="atLeast"/>
        </w:trPr>
        <w:tc>
          <w:tcPr>
            <w:tcW w:w="407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0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21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38" w:name="block-5943677"/>
      <w:bookmarkStart w:id="39" w:name="block-5943677"/>
      <w:bookmarkEnd w:id="39"/>
    </w:p>
    <w:p>
      <w:pPr>
        <w:pStyle w:val="Normal"/>
        <w:spacing w:before="0" w:after="0"/>
        <w:ind w:left="120" w:hanging="0"/>
        <w:jc w:val="left"/>
        <w:rPr/>
      </w:pPr>
      <w:bookmarkStart w:id="40" w:name="block-59436801"/>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hanging="0"/>
        <w:jc w:val="left"/>
        <w:rPr/>
      </w:pPr>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480" w:before="0" w:after="0"/>
        <w:ind w:left="120" w:hanging="0"/>
        <w:jc w:val="left"/>
        <w:rPr/>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bookmarkStart w:id="41" w:name="block-5943680"/>
      <w:bookmarkEnd w:id="40"/>
    </w:p>
    <w:p>
      <w:pPr>
        <w:pStyle w:val="Normal"/>
        <w:spacing w:before="0" w:after="200"/>
        <w:rPr/>
      </w:pPr>
      <w:r>
        <w:rPr/>
      </w:r>
      <w:bookmarkEnd w:id="41"/>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Times New Roman">
    <w:charset w:val="01"/>
    <w:family w:val="roman"/>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w="http://schemas.openxmlformats.org/wordprocessingml/2006/main">
  <w:zoom w:percent="120"/>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841cd9"/>
    <w:rPr/>
  </w:style>
  <w:style w:type="character" w:styleId="Heading1Char" w:customStyle="1">
    <w:name w:val="Heading 1 Char"/>
    <w:basedOn w:val="DefaultParagraphFont"/>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Liberation Sans" w:hAnsi="Liberation Sans" w:eastAsia="Droid Sans Fallback" w:cs="Noto Sans Devanagari"/>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Noto Sans Devanagari"/>
    </w:rPr>
  </w:style>
  <w:style w:type="paragraph" w:styleId="Style15">
    <w:name w:val="Caption"/>
    <w:basedOn w:val="Normal"/>
    <w:qFormat/>
    <w:pPr>
      <w:suppressLineNumbers/>
      <w:spacing w:before="120" w:after="120"/>
    </w:pPr>
    <w:rPr>
      <w:rFonts w:cs="Noto Sans Devanagari"/>
      <w:i/>
      <w:iCs/>
      <w:sz w:val="24"/>
      <w:szCs w:val="24"/>
    </w:rPr>
  </w:style>
  <w:style w:type="paragraph" w:styleId="Style16">
    <w:name w:val="Указатель"/>
    <w:basedOn w:val="Normal"/>
    <w:qFormat/>
    <w:pPr>
      <w:suppressLineNumbers/>
    </w:pPr>
    <w:rPr>
      <w:rFonts w:cs="Noto Sans Devanagari"/>
      <w:lang w:val="zxx" w:eastAsia="zxx" w:bidi="zxx"/>
    </w:rPr>
  </w:style>
  <w:style w:type="paragraph" w:styleId="Style17">
    <w:name w:val="Колонтитул"/>
    <w:basedOn w:val="Normal"/>
    <w:qFormat/>
    <w:pPr/>
    <w:rPr/>
  </w:style>
  <w:style w:type="paragraph" w:styleId="Style18">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9">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0">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1518" TargetMode="External"/><Relationship Id="rId3" Type="http://schemas.openxmlformats.org/officeDocument/2006/relationships/hyperlink" Target="https://m.edsoo.ru/7f411518" TargetMode="External"/><Relationship Id="rId4" Type="http://schemas.openxmlformats.org/officeDocument/2006/relationships/hyperlink" Target="https://m.edsoo.ru/7f411518" TargetMode="External"/><Relationship Id="rId5" Type="http://schemas.openxmlformats.org/officeDocument/2006/relationships/hyperlink" Target="https://m.edsoo.ru/7f411518" TargetMode="External"/><Relationship Id="rId6" Type="http://schemas.openxmlformats.org/officeDocument/2006/relationships/hyperlink" Target="https://m.edsoo.ru/7f411518" TargetMode="External"/><Relationship Id="rId7" Type="http://schemas.openxmlformats.org/officeDocument/2006/relationships/hyperlink" Target="https://m.edsoo.ru/7f411518" TargetMode="External"/><Relationship Id="rId8" Type="http://schemas.openxmlformats.org/officeDocument/2006/relationships/hyperlink" Target="https://m.edsoo.ru/7f411518" TargetMode="External"/><Relationship Id="rId9" Type="http://schemas.openxmlformats.org/officeDocument/2006/relationships/hyperlink" Target="https://m.edsoo.ru/7f411518" TargetMode="External"/><Relationship Id="rId10" Type="http://schemas.openxmlformats.org/officeDocument/2006/relationships/hyperlink" Target="https://m.edsoo.ru/7f411518" TargetMode="External"/><Relationship Id="rId11" Type="http://schemas.openxmlformats.org/officeDocument/2006/relationships/hyperlink" Target="https://m.edsoo.ru/7f411518" TargetMode="External"/><Relationship Id="rId12" Type="http://schemas.openxmlformats.org/officeDocument/2006/relationships/hyperlink" Target="https://m.edsoo.ru/7f411518" TargetMode="External"/><Relationship Id="rId13" Type="http://schemas.openxmlformats.org/officeDocument/2006/relationships/hyperlink" Target="https://m.edsoo.ru/7f411518" TargetMode="External"/><Relationship Id="rId14" Type="http://schemas.openxmlformats.org/officeDocument/2006/relationships/hyperlink" Target="https://m.edsoo.ru/7f411518" TargetMode="External"/><Relationship Id="rId15" Type="http://schemas.openxmlformats.org/officeDocument/2006/relationships/hyperlink" Target="https://m.edsoo.ru/7f411518" TargetMode="External"/><Relationship Id="rId16" Type="http://schemas.openxmlformats.org/officeDocument/2006/relationships/hyperlink" Target="https://m.edsoo.ru/7f411518" TargetMode="External"/><Relationship Id="rId17" Type="http://schemas.openxmlformats.org/officeDocument/2006/relationships/hyperlink" Target="https://m.edsoo.ru/7f411518" TargetMode="External"/><Relationship Id="rId18" Type="http://schemas.openxmlformats.org/officeDocument/2006/relationships/hyperlink" Target="https://m.edsoo.ru/7f411518" TargetMode="External"/><Relationship Id="rId19" Type="http://schemas.openxmlformats.org/officeDocument/2006/relationships/hyperlink" Target="https://m.edsoo.ru/7f411518" TargetMode="External"/><Relationship Id="rId20" Type="http://schemas.openxmlformats.org/officeDocument/2006/relationships/hyperlink" Target="https://m.edsoo.ru/7f411518" TargetMode="External"/><Relationship Id="rId21" Type="http://schemas.openxmlformats.org/officeDocument/2006/relationships/hyperlink" Target="https://m.edsoo.ru/7f411518" TargetMode="External"/><Relationship Id="rId22" Type="http://schemas.openxmlformats.org/officeDocument/2006/relationships/hyperlink" Target="https://m.edsoo.ru/7f411518" TargetMode="External"/><Relationship Id="rId23" Type="http://schemas.openxmlformats.org/officeDocument/2006/relationships/hyperlink" Target="https://m.edsoo.ru/7f411518" TargetMode="External"/><Relationship Id="rId24" Type="http://schemas.openxmlformats.org/officeDocument/2006/relationships/hyperlink" Target="https://m.edsoo.ru/7f411518" TargetMode="External"/><Relationship Id="rId25" Type="http://schemas.openxmlformats.org/officeDocument/2006/relationships/hyperlink" Target="https://m.edsoo.ru/7f411518" TargetMode="External"/><Relationship Id="rId26" Type="http://schemas.openxmlformats.org/officeDocument/2006/relationships/hyperlink" Target="https://m.edsoo.ru/7f412652" TargetMode="External"/><Relationship Id="rId27" Type="http://schemas.openxmlformats.org/officeDocument/2006/relationships/hyperlink" Target="https://m.edsoo.ru/7f412652" TargetMode="External"/><Relationship Id="rId28" Type="http://schemas.openxmlformats.org/officeDocument/2006/relationships/hyperlink" Target="https://m.edsoo.ru/7f412652" TargetMode="External"/><Relationship Id="rId29" Type="http://schemas.openxmlformats.org/officeDocument/2006/relationships/hyperlink" Target="https://m.edsoo.ru/7f412652" TargetMode="External"/><Relationship Id="rId30" Type="http://schemas.openxmlformats.org/officeDocument/2006/relationships/hyperlink" Target="https://m.edsoo.ru/7f412652" TargetMode="External"/><Relationship Id="rId31" Type="http://schemas.openxmlformats.org/officeDocument/2006/relationships/hyperlink" Target="https://m.edsoo.ru/7f412652" TargetMode="External"/><Relationship Id="rId32" Type="http://schemas.openxmlformats.org/officeDocument/2006/relationships/hyperlink" Target="https://m.edsoo.ru/7f412652" TargetMode="External"/><Relationship Id="rId33" Type="http://schemas.openxmlformats.org/officeDocument/2006/relationships/hyperlink" Target="https://m.edsoo.ru/7f412652" TargetMode="External"/><Relationship Id="rId34" Type="http://schemas.openxmlformats.org/officeDocument/2006/relationships/hyperlink" Target="https://m.edsoo.ru/7f412652" TargetMode="External"/><Relationship Id="rId35" Type="http://schemas.openxmlformats.org/officeDocument/2006/relationships/hyperlink" Target="https://m.edsoo.ru/7f412652" TargetMode="External"/><Relationship Id="rId36" Type="http://schemas.openxmlformats.org/officeDocument/2006/relationships/hyperlink" Target="https://m.edsoo.ru/7f412652" TargetMode="External"/><Relationship Id="rId37" Type="http://schemas.openxmlformats.org/officeDocument/2006/relationships/hyperlink" Target="https://m.edsoo.ru/7f412652" TargetMode="External"/><Relationship Id="rId38" Type="http://schemas.openxmlformats.org/officeDocument/2006/relationships/hyperlink" Target="https://m.edsoo.ru/7f412652" TargetMode="External"/><Relationship Id="rId39" Type="http://schemas.openxmlformats.org/officeDocument/2006/relationships/hyperlink" Target="https://m.edsoo.ru/7f412652" TargetMode="External"/><Relationship Id="rId40" Type="http://schemas.openxmlformats.org/officeDocument/2006/relationships/hyperlink" Target="https://m.edsoo.ru/7f412652" TargetMode="External"/><Relationship Id="rId41" Type="http://schemas.openxmlformats.org/officeDocument/2006/relationships/hyperlink" Target="https://m.edsoo.ru/7f412652" TargetMode="External"/><Relationship Id="rId42" Type="http://schemas.openxmlformats.org/officeDocument/2006/relationships/hyperlink" Target="https://m.edsoo.ru/7f412652" TargetMode="External"/><Relationship Id="rId43" Type="http://schemas.openxmlformats.org/officeDocument/2006/relationships/hyperlink" Target="https://m.edsoo.ru/7f412652" TargetMode="External"/><Relationship Id="rId44" Type="http://schemas.openxmlformats.org/officeDocument/2006/relationships/hyperlink" Target="https://m.edsoo.ru/7f412652" TargetMode="External"/><Relationship Id="rId45" Type="http://schemas.openxmlformats.org/officeDocument/2006/relationships/hyperlink" Target="https://m.edsoo.ru/7f412652" TargetMode="External"/><Relationship Id="rId46" Type="http://schemas.openxmlformats.org/officeDocument/2006/relationships/hyperlink" Target="https://m.edsoo.ru/7f412652" TargetMode="External"/><Relationship Id="rId47" Type="http://schemas.openxmlformats.org/officeDocument/2006/relationships/hyperlink" Target="https://m.edsoo.ru/7f412652" TargetMode="External"/><Relationship Id="rId48" Type="http://schemas.openxmlformats.org/officeDocument/2006/relationships/hyperlink" Target="https://m.edsoo.ru/7f412652" TargetMode="External"/><Relationship Id="rId49" Type="http://schemas.openxmlformats.org/officeDocument/2006/relationships/hyperlink" Target="https://m.edsoo.ru/7f412652" TargetMode="External"/><Relationship Id="rId50" Type="http://schemas.openxmlformats.org/officeDocument/2006/relationships/hyperlink" Target="https://m.edsoo.ru/7f412652" TargetMode="External"/><Relationship Id="rId51" Type="http://schemas.openxmlformats.org/officeDocument/2006/relationships/hyperlink" Target="https://m.edsoo.ru/7f445692" TargetMode="External"/><Relationship Id="rId52" Type="http://schemas.openxmlformats.org/officeDocument/2006/relationships/hyperlink" Target="https://m.edsoo.ru/7f44594e" TargetMode="External"/><Relationship Id="rId53" Type="http://schemas.openxmlformats.org/officeDocument/2006/relationships/hyperlink" Target="https://m.edsoo.ru/7f4465b0" TargetMode="External"/><Relationship Id="rId54" Type="http://schemas.openxmlformats.org/officeDocument/2006/relationships/hyperlink" Target="https://m.edsoo.ru/7f446b1e" TargetMode="External"/><Relationship Id="rId55" Type="http://schemas.openxmlformats.org/officeDocument/2006/relationships/hyperlink" Target="https://m.edsoo.ru/7f445dcc" TargetMode="External"/><Relationship Id="rId56" Type="http://schemas.openxmlformats.org/officeDocument/2006/relationships/hyperlink" Target="https://m.edsoo.ru/7f446416" TargetMode="External"/><Relationship Id="rId57" Type="http://schemas.openxmlformats.org/officeDocument/2006/relationships/hyperlink" Target="https://m.edsoo.ru/7f446272" TargetMode="External"/><Relationship Id="rId58" Type="http://schemas.openxmlformats.org/officeDocument/2006/relationships/hyperlink" Target="https://m.edsoo.ru/7f44741a" TargetMode="External"/><Relationship Id="rId59" Type="http://schemas.openxmlformats.org/officeDocument/2006/relationships/hyperlink" Target="https://m.edsoo.ru/7f446fd8" TargetMode="External"/><Relationship Id="rId60" Type="http://schemas.openxmlformats.org/officeDocument/2006/relationships/hyperlink" Target="https://m.edsoo.ru/7f447942" TargetMode="External"/><Relationship Id="rId61" Type="http://schemas.openxmlformats.org/officeDocument/2006/relationships/hyperlink" Target="https://m.edsoo.ru/7f447942" TargetMode="External"/><Relationship Id="rId62" Type="http://schemas.openxmlformats.org/officeDocument/2006/relationships/hyperlink" Target="https://m.edsoo.ru/7f447ae6" TargetMode="External"/><Relationship Id="rId63" Type="http://schemas.openxmlformats.org/officeDocument/2006/relationships/hyperlink" Target="https://m.edsoo.ru/7f447ea6" TargetMode="External"/><Relationship Id="rId64" Type="http://schemas.openxmlformats.org/officeDocument/2006/relationships/hyperlink" Target="https://m.edsoo.ru/7f44807c" TargetMode="External"/><Relationship Id="rId65" Type="http://schemas.openxmlformats.org/officeDocument/2006/relationships/hyperlink" Target="https://m.edsoo.ru/7f448202" TargetMode="External"/><Relationship Id="rId66" Type="http://schemas.openxmlformats.org/officeDocument/2006/relationships/hyperlink" Target="https://m.edsoo.ru/7f44852c" TargetMode="External"/><Relationship Id="rId67" Type="http://schemas.openxmlformats.org/officeDocument/2006/relationships/hyperlink" Target="https://m.edsoo.ru/7f448996" TargetMode="External"/><Relationship Id="rId68" Type="http://schemas.openxmlformats.org/officeDocument/2006/relationships/hyperlink" Target="https://m.edsoo.ru/7f448d10" TargetMode="External"/><Relationship Id="rId69" Type="http://schemas.openxmlformats.org/officeDocument/2006/relationships/hyperlink" Target="https://m.edsoo.ru/7f448d10" TargetMode="External"/><Relationship Id="rId70" Type="http://schemas.openxmlformats.org/officeDocument/2006/relationships/hyperlink" Target="https://m.edsoo.ru/7f4494b8" TargetMode="External"/><Relationship Id="rId71" Type="http://schemas.openxmlformats.org/officeDocument/2006/relationships/hyperlink" Target="https://m.edsoo.ru/7f44ce6a" TargetMode="External"/><Relationship Id="rId72" Type="http://schemas.openxmlformats.org/officeDocument/2006/relationships/hyperlink" Target="https://m.edsoo.ru/7f44d158" TargetMode="External"/><Relationship Id="rId73" Type="http://schemas.openxmlformats.org/officeDocument/2006/relationships/hyperlink" Target="https://m.edsoo.ru/7f448eb4" TargetMode="External"/><Relationship Id="rId74" Type="http://schemas.openxmlformats.org/officeDocument/2006/relationships/hyperlink" Target="https://m.edsoo.ru/7f448eb4" TargetMode="External"/><Relationship Id="rId75" Type="http://schemas.openxmlformats.org/officeDocument/2006/relationships/hyperlink" Target="https://m.edsoo.ru/7f44930a" TargetMode="External"/><Relationship Id="rId76" Type="http://schemas.openxmlformats.org/officeDocument/2006/relationships/hyperlink" Target="https://m.edsoo.ru/7f44930a" TargetMode="External"/><Relationship Id="rId77" Type="http://schemas.openxmlformats.org/officeDocument/2006/relationships/hyperlink" Target="https://m.edsoo.ru/7f449666" TargetMode="External"/><Relationship Id="rId78" Type="http://schemas.openxmlformats.org/officeDocument/2006/relationships/hyperlink" Target="https://m.edsoo.ru/7f449666" TargetMode="External"/><Relationship Id="rId79" Type="http://schemas.openxmlformats.org/officeDocument/2006/relationships/hyperlink" Target="https://m.edsoo.ru/7f449800" TargetMode="External"/><Relationship Id="rId80" Type="http://schemas.openxmlformats.org/officeDocument/2006/relationships/hyperlink" Target="https://m.edsoo.ru/7f4499a4" TargetMode="External"/><Relationship Id="rId81" Type="http://schemas.openxmlformats.org/officeDocument/2006/relationships/hyperlink" Target="https://m.edsoo.ru/7f449c6a" TargetMode="External"/><Relationship Id="rId82" Type="http://schemas.openxmlformats.org/officeDocument/2006/relationships/hyperlink" Target="https://m.edsoo.ru/7f449e22" TargetMode="External"/><Relationship Id="rId83" Type="http://schemas.openxmlformats.org/officeDocument/2006/relationships/hyperlink" Target="https://m.edsoo.ru/7f449fc6" TargetMode="External"/><Relationship Id="rId84" Type="http://schemas.openxmlformats.org/officeDocument/2006/relationships/hyperlink" Target="https://m.edsoo.ru/7f44a19c" TargetMode="External"/><Relationship Id="rId85" Type="http://schemas.openxmlformats.org/officeDocument/2006/relationships/hyperlink" Target="https://m.edsoo.ru/7f44a570" TargetMode="External"/><Relationship Id="rId86" Type="http://schemas.openxmlformats.org/officeDocument/2006/relationships/hyperlink" Target="https://m.edsoo.ru/7f44a778" TargetMode="External"/><Relationship Id="rId87" Type="http://schemas.openxmlformats.org/officeDocument/2006/relationships/hyperlink" Target="https://m.edsoo.ru/7f44a930" TargetMode="External"/><Relationship Id="rId88" Type="http://schemas.openxmlformats.org/officeDocument/2006/relationships/hyperlink" Target="https://m.edsoo.ru/7f44bb96" TargetMode="External"/><Relationship Id="rId89" Type="http://schemas.openxmlformats.org/officeDocument/2006/relationships/hyperlink" Target="https://m.edsoo.ru/7f44bd6c" TargetMode="External"/><Relationship Id="rId90" Type="http://schemas.openxmlformats.org/officeDocument/2006/relationships/hyperlink" Target="https://m.edsoo.ru/7f44aae8" TargetMode="External"/><Relationship Id="rId91" Type="http://schemas.openxmlformats.org/officeDocument/2006/relationships/hyperlink" Target="https://m.edsoo.ru/7f44ac8c" TargetMode="External"/><Relationship Id="rId92" Type="http://schemas.openxmlformats.org/officeDocument/2006/relationships/hyperlink" Target="https://m.edsoo.ru/7f44ae44" TargetMode="External"/><Relationship Id="rId93" Type="http://schemas.openxmlformats.org/officeDocument/2006/relationships/hyperlink" Target="https://m.edsoo.ru/7f44b344" TargetMode="External"/><Relationship Id="rId94" Type="http://schemas.openxmlformats.org/officeDocument/2006/relationships/hyperlink" Target="https://m.edsoo.ru/7f44b6aa" TargetMode="External"/><Relationship Id="rId95" Type="http://schemas.openxmlformats.org/officeDocument/2006/relationships/hyperlink" Target="https://m.edsoo.ru/7f44c0b4" TargetMode="External"/><Relationship Id="rId96" Type="http://schemas.openxmlformats.org/officeDocument/2006/relationships/hyperlink" Target="https://m.edsoo.ru/7f44c0b4" TargetMode="External"/><Relationship Id="rId97" Type="http://schemas.openxmlformats.org/officeDocument/2006/relationships/hyperlink" Target="https://m.edsoo.ru/7f44c276" TargetMode="External"/><Relationship Id="rId98" Type="http://schemas.openxmlformats.org/officeDocument/2006/relationships/hyperlink" Target="https://m.edsoo.ru/7f44c5fa" TargetMode="External"/><Relationship Id="rId99" Type="http://schemas.openxmlformats.org/officeDocument/2006/relationships/hyperlink" Target="https://m.edsoo.ru/7f44c7e4" TargetMode="External"/><Relationship Id="rId100" Type="http://schemas.openxmlformats.org/officeDocument/2006/relationships/hyperlink" Target="https://m.edsoo.ru/7f44cab4" TargetMode="External"/><Relationship Id="rId101" Type="http://schemas.openxmlformats.org/officeDocument/2006/relationships/hyperlink" Target="https://m.edsoo.ru/7f44cc80" TargetMode="External"/><Relationship Id="rId102" Type="http://schemas.openxmlformats.org/officeDocument/2006/relationships/hyperlink" Target="https://m.edsoo.ru/7f44d3d8" TargetMode="External"/><Relationship Id="rId103" Type="http://schemas.openxmlformats.org/officeDocument/2006/relationships/hyperlink" Target="https://m.edsoo.ru/7f44d8f6" TargetMode="External"/><Relationship Id="rId104" Type="http://schemas.openxmlformats.org/officeDocument/2006/relationships/hyperlink" Target="https://m.edsoo.ru/7f44dc70" TargetMode="External"/><Relationship Id="rId105" Type="http://schemas.openxmlformats.org/officeDocument/2006/relationships/hyperlink" Target="https://m.edsoo.ru/7f44e5a8" TargetMode="External"/><Relationship Id="rId106" Type="http://schemas.openxmlformats.org/officeDocument/2006/relationships/hyperlink" Target="https://m.edsoo.ru/7f44e5a8" TargetMode="External"/><Relationship Id="rId107" Type="http://schemas.openxmlformats.org/officeDocument/2006/relationships/hyperlink" Target="https://m.edsoo.ru/7f44e832" TargetMode="External"/><Relationship Id="rId108" Type="http://schemas.openxmlformats.org/officeDocument/2006/relationships/hyperlink" Target="https://m.edsoo.ru/7f44ef8a" TargetMode="External"/><Relationship Id="rId109" Type="http://schemas.openxmlformats.org/officeDocument/2006/relationships/hyperlink" Target="https://m.edsoo.ru/7f44f7e6" TargetMode="External"/><Relationship Id="rId110" Type="http://schemas.openxmlformats.org/officeDocument/2006/relationships/hyperlink" Target="https://m.edsoo.ru/7f44fa5c" TargetMode="External"/><Relationship Id="rId111" Type="http://schemas.openxmlformats.org/officeDocument/2006/relationships/hyperlink" Target="https://m.edsoo.ru/7f45002e" TargetMode="External"/><Relationship Id="rId112" Type="http://schemas.openxmlformats.org/officeDocument/2006/relationships/hyperlink" Target="https://m.edsoo.ru/7f4501b4" TargetMode="External"/><Relationship Id="rId113" Type="http://schemas.openxmlformats.org/officeDocument/2006/relationships/hyperlink" Target="https://m.edsoo.ru/7f450330" TargetMode="External"/><Relationship Id="rId114" Type="http://schemas.openxmlformats.org/officeDocument/2006/relationships/hyperlink" Target="https://m.edsoo.ru/7f451258" TargetMode="External"/><Relationship Id="rId115" Type="http://schemas.openxmlformats.org/officeDocument/2006/relationships/hyperlink" Target="https://m.edsoo.ru/7f450a56" TargetMode="External"/><Relationship Id="rId116" Type="http://schemas.openxmlformats.org/officeDocument/2006/relationships/hyperlink" Target="https://m.edsoo.ru/7f450bdc" TargetMode="External"/><Relationship Id="rId117" Type="http://schemas.openxmlformats.org/officeDocument/2006/relationships/hyperlink" Target="https://m.edsoo.ru/7f451406" TargetMode="External"/><Relationship Id="rId118" Type="http://schemas.openxmlformats.org/officeDocument/2006/relationships/hyperlink" Target="https://m.edsoo.ru/7f451406" TargetMode="External"/><Relationship Id="rId119" Type="http://schemas.openxmlformats.org/officeDocument/2006/relationships/hyperlink" Target="https://m.edsoo.ru/7f451816" TargetMode="External"/><Relationship Id="rId120" Type="http://schemas.openxmlformats.org/officeDocument/2006/relationships/hyperlink" Target="https://m.edsoo.ru/7f451bb8" TargetMode="External"/><Relationship Id="rId121" Type="http://schemas.openxmlformats.org/officeDocument/2006/relationships/hyperlink" Target="https://m.edsoo.ru/7f451dac" TargetMode="External"/><Relationship Id="rId122" Type="http://schemas.openxmlformats.org/officeDocument/2006/relationships/hyperlink" Target="https://m.edsoo.ru/7f451f46" TargetMode="External"/><Relationship Id="rId123" Type="http://schemas.openxmlformats.org/officeDocument/2006/relationships/hyperlink" Target="https://m.edsoo.ru/7f45241e" TargetMode="External"/><Relationship Id="rId124" Type="http://schemas.openxmlformats.org/officeDocument/2006/relationships/hyperlink" Target="https://m.edsoo.ru/7f4526b2" TargetMode="External"/><Relationship Id="rId125" Type="http://schemas.openxmlformats.org/officeDocument/2006/relationships/hyperlink" Target="https://m.edsoo.ru/7f45284c" TargetMode="External"/><Relationship Id="rId126" Type="http://schemas.openxmlformats.org/officeDocument/2006/relationships/hyperlink" Target="https://m.edsoo.ru/7f4529e6" TargetMode="External"/><Relationship Id="rId127" Type="http://schemas.openxmlformats.org/officeDocument/2006/relationships/hyperlink" Target="https://m.edsoo.ru/7f452c8e" TargetMode="External"/><Relationship Id="rId128" Type="http://schemas.openxmlformats.org/officeDocument/2006/relationships/hyperlink" Target="https://m.edsoo.ru/7f4530bc" TargetMode="External"/><Relationship Id="rId129" Type="http://schemas.openxmlformats.org/officeDocument/2006/relationships/hyperlink" Target="https://m.edsoo.ru/7f4529e6" TargetMode="External"/><Relationship Id="rId130" Type="http://schemas.openxmlformats.org/officeDocument/2006/relationships/hyperlink" Target="https://m.edsoo.ru/7f452108" TargetMode="External"/><Relationship Id="rId131" Type="http://schemas.openxmlformats.org/officeDocument/2006/relationships/hyperlink" Target="https://m.edsoo.ru/7f45327e" TargetMode="External"/><Relationship Id="rId132" Type="http://schemas.openxmlformats.org/officeDocument/2006/relationships/hyperlink" Target="https://m.edsoo.ru/7f45327e" TargetMode="External"/><Relationship Id="rId133" Type="http://schemas.openxmlformats.org/officeDocument/2006/relationships/hyperlink" Target="https://m.edsoo.ru/7f453422" TargetMode="External"/><Relationship Id="rId134" Type="http://schemas.openxmlformats.org/officeDocument/2006/relationships/hyperlink" Target="https://m.edsoo.ru/7f4535da" TargetMode="External"/><Relationship Id="rId135" Type="http://schemas.openxmlformats.org/officeDocument/2006/relationships/hyperlink" Target="https://m.edsoo.ru/8350fe8e" TargetMode="External"/><Relationship Id="rId136" Type="http://schemas.openxmlformats.org/officeDocument/2006/relationships/hyperlink" Target="https://m.edsoo.ru/8350ffec" TargetMode="External"/><Relationship Id="rId137" Type="http://schemas.openxmlformats.org/officeDocument/2006/relationships/hyperlink" Target="https://m.edsoo.ru/8351026c" TargetMode="External"/><Relationship Id="rId138" Type="http://schemas.openxmlformats.org/officeDocument/2006/relationships/hyperlink" Target="https://m.edsoo.ru/835103d4" TargetMode="External"/><Relationship Id="rId139" Type="http://schemas.openxmlformats.org/officeDocument/2006/relationships/hyperlink" Target="https://m.edsoo.ru/83512080" TargetMode="External"/><Relationship Id="rId140" Type="http://schemas.openxmlformats.org/officeDocument/2006/relationships/hyperlink" Target="https://m.edsoo.ru/835121d4" TargetMode="External"/><Relationship Id="rId141" Type="http://schemas.openxmlformats.org/officeDocument/2006/relationships/hyperlink" Target="https://m.edsoo.ru/8351230a" TargetMode="External"/><Relationship Id="rId142" Type="http://schemas.openxmlformats.org/officeDocument/2006/relationships/hyperlink" Target="https://m.edsoo.ru/83512472" TargetMode="External"/><Relationship Id="rId143" Type="http://schemas.openxmlformats.org/officeDocument/2006/relationships/hyperlink" Target="https://m.edsoo.ru/83512648" TargetMode="External"/><Relationship Id="rId144" Type="http://schemas.openxmlformats.org/officeDocument/2006/relationships/hyperlink" Target="https://m.edsoo.ru/835113b0" TargetMode="External"/><Relationship Id="rId145" Type="http://schemas.openxmlformats.org/officeDocument/2006/relationships/hyperlink" Target="https://m.edsoo.ru/83511568" TargetMode="External"/><Relationship Id="rId146" Type="http://schemas.openxmlformats.org/officeDocument/2006/relationships/hyperlink" Target="https://m.edsoo.ru/8351109a" TargetMode="External"/><Relationship Id="rId147" Type="http://schemas.openxmlformats.org/officeDocument/2006/relationships/hyperlink" Target="https://m.edsoo.ru/83510eb0" TargetMode="External"/><Relationship Id="rId148" Type="http://schemas.openxmlformats.org/officeDocument/2006/relationships/hyperlink" Target="https://m.edsoo.ru/835116ee" TargetMode="External"/><Relationship Id="rId149" Type="http://schemas.openxmlformats.org/officeDocument/2006/relationships/hyperlink" Target="https://m.edsoo.ru/83511a40" TargetMode="External"/><Relationship Id="rId150" Type="http://schemas.openxmlformats.org/officeDocument/2006/relationships/hyperlink" Target="https://m.edsoo.ru/83511edc" TargetMode="External"/><Relationship Id="rId151" Type="http://schemas.openxmlformats.org/officeDocument/2006/relationships/hyperlink" Target="https://m.edsoo.ru/83511edc" TargetMode="External"/><Relationship Id="rId152" Type="http://schemas.openxmlformats.org/officeDocument/2006/relationships/hyperlink" Target="https://m.edsoo.ru/835131d8" TargetMode="External"/><Relationship Id="rId153" Type="http://schemas.openxmlformats.org/officeDocument/2006/relationships/hyperlink" Target="https://m.edsoo.ru/83513426" TargetMode="External"/><Relationship Id="rId154" Type="http://schemas.openxmlformats.org/officeDocument/2006/relationships/hyperlink" Target="https://m.edsoo.ru/8351394e" TargetMode="External"/><Relationship Id="rId155" Type="http://schemas.openxmlformats.org/officeDocument/2006/relationships/hyperlink" Target="https://m.edsoo.ru/835135de" TargetMode="External"/><Relationship Id="rId156" Type="http://schemas.openxmlformats.org/officeDocument/2006/relationships/hyperlink" Target="https://m.edsoo.ru/7f4526b2" TargetMode="External"/><Relationship Id="rId157" Type="http://schemas.openxmlformats.org/officeDocument/2006/relationships/hyperlink" Target="https://m.edsoo.ru/7f45241e" TargetMode="External"/><Relationship Id="rId158" Type="http://schemas.openxmlformats.org/officeDocument/2006/relationships/hyperlink" Target="https://m.edsoo.ru/83513af2" TargetMode="External"/><Relationship Id="rId159" Type="http://schemas.openxmlformats.org/officeDocument/2006/relationships/hyperlink" Target="https://m.edsoo.ru/835137aa" TargetMode="External"/><Relationship Id="rId160" Type="http://schemas.openxmlformats.org/officeDocument/2006/relationships/hyperlink" Target="https://m.edsoo.ru/83513c50" TargetMode="External"/><Relationship Id="rId161" Type="http://schemas.openxmlformats.org/officeDocument/2006/relationships/hyperlink" Target="https://m.edsoo.ru/835149fc" TargetMode="External"/><Relationship Id="rId162" Type="http://schemas.openxmlformats.org/officeDocument/2006/relationships/hyperlink" Target="https://m.edsoo.ru/83514baa" TargetMode="External"/><Relationship Id="rId163" Type="http://schemas.openxmlformats.org/officeDocument/2006/relationships/hyperlink" Target="https://m.edsoo.ru/83514baa" TargetMode="External"/><Relationship Id="rId164" Type="http://schemas.openxmlformats.org/officeDocument/2006/relationships/numbering" Target="numbering.xml"/><Relationship Id="rId165" Type="http://schemas.openxmlformats.org/officeDocument/2006/relationships/fontTable" Target="fontTable.xml"/><Relationship Id="rId16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6</TotalTime>
  <Application>LibreOffice/7.3.7.2$Linux_X86_64 LibreOffice_project/30$Build-2</Application>
  <AppVersion>15.0000</AppVersion>
  <Pages>63</Pages>
  <Words>9915</Words>
  <Characters>68599</Characters>
  <CharactersWithSpaces>77614</CharactersWithSpaces>
  <Paragraphs>1608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2024-09-18T10:25:26Z</dcterms:modified>
  <cp:revision>1</cp:revision>
  <dc:subject/>
  <dc:title/>
</cp:coreProperties>
</file>